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2049894A" w14:textId="77777777" w:rsidR="004C2532" w:rsidRDefault="00946376" w:rsidP="004C2532">
      <w:pPr>
        <w:spacing w:line="282" w:lineRule="exact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</w:p>
    <w:p w14:paraId="4C2C5B3E" w14:textId="066EB255" w:rsidR="00946376" w:rsidRPr="00055A61" w:rsidRDefault="00C369AD" w:rsidP="004C2532">
      <w:pPr>
        <w:spacing w:line="282" w:lineRule="exact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C369AD">
        <w:rPr>
          <w:rFonts w:ascii="Times New Roman" w:hAnsi="Times New Roman" w:cs="Times New Roman"/>
          <w:b/>
          <w:i/>
          <w:sz w:val="28"/>
        </w:rPr>
        <w:t xml:space="preserve"> „Remont kościoła p.w. Matki Bożej Nieustającej Pomocy w Czarnej”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A45E59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A45E59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C926A0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926A0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C926A0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C926A0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C926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C7024" w14:textId="77777777" w:rsidR="007D4D81" w:rsidRDefault="007D4D81" w:rsidP="00946376">
      <w:pPr>
        <w:spacing w:after="0" w:line="240" w:lineRule="auto"/>
      </w:pPr>
      <w:r>
        <w:separator/>
      </w:r>
    </w:p>
  </w:endnote>
  <w:endnote w:type="continuationSeparator" w:id="0">
    <w:p w14:paraId="09A6A269" w14:textId="77777777" w:rsidR="007D4D81" w:rsidRDefault="007D4D81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44AAC" w14:textId="77777777" w:rsidR="007D4D81" w:rsidRDefault="007D4D81" w:rsidP="00946376">
      <w:pPr>
        <w:spacing w:after="0" w:line="240" w:lineRule="auto"/>
      </w:pPr>
      <w:r>
        <w:separator/>
      </w:r>
    </w:p>
  </w:footnote>
  <w:footnote w:type="continuationSeparator" w:id="0">
    <w:p w14:paraId="3F206E43" w14:textId="77777777" w:rsidR="007D4D81" w:rsidRDefault="007D4D81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A45E59" w:rsidRPr="00194696" w:rsidRDefault="00A45E59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Rozdziale V pkt 2.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4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0FE7202F" w:rsidR="00A45E59" w:rsidRPr="00946376" w:rsidRDefault="00A45E59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C369AD">
      <w:rPr>
        <w:rFonts w:ascii="Times New Roman" w:eastAsia="Calibri" w:hAnsi="Times New Roman" w:cs="Times New Roman"/>
        <w:bCs/>
        <w:sz w:val="18"/>
        <w:szCs w:val="18"/>
      </w:rPr>
      <w:t>20</w:t>
    </w:r>
    <w:r>
      <w:rPr>
        <w:rFonts w:ascii="Times New Roman" w:eastAsia="Calibri" w:hAnsi="Times New Roman" w:cs="Times New Roman"/>
        <w:bCs/>
        <w:sz w:val="18"/>
        <w:szCs w:val="18"/>
      </w:rPr>
      <w:t>.202</w:t>
    </w:r>
    <w:r w:rsidR="002E656A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55A61"/>
    <w:rsid w:val="001109B2"/>
    <w:rsid w:val="001C7E24"/>
    <w:rsid w:val="00210391"/>
    <w:rsid w:val="00284CF0"/>
    <w:rsid w:val="002E656A"/>
    <w:rsid w:val="00300E47"/>
    <w:rsid w:val="00384844"/>
    <w:rsid w:val="00413DA7"/>
    <w:rsid w:val="00442984"/>
    <w:rsid w:val="00467708"/>
    <w:rsid w:val="004C2532"/>
    <w:rsid w:val="004E5271"/>
    <w:rsid w:val="00535914"/>
    <w:rsid w:val="005908E9"/>
    <w:rsid w:val="00590BE8"/>
    <w:rsid w:val="005A2B08"/>
    <w:rsid w:val="005D7CC3"/>
    <w:rsid w:val="006850E2"/>
    <w:rsid w:val="00713240"/>
    <w:rsid w:val="00713D85"/>
    <w:rsid w:val="0073298B"/>
    <w:rsid w:val="007D4D81"/>
    <w:rsid w:val="008C150F"/>
    <w:rsid w:val="009154BA"/>
    <w:rsid w:val="00946376"/>
    <w:rsid w:val="00A05D55"/>
    <w:rsid w:val="00A45E59"/>
    <w:rsid w:val="00BA6B08"/>
    <w:rsid w:val="00C369AD"/>
    <w:rsid w:val="00C926A0"/>
    <w:rsid w:val="00DC6E33"/>
    <w:rsid w:val="00DE4A3D"/>
    <w:rsid w:val="00E31845"/>
    <w:rsid w:val="00EA2FAF"/>
    <w:rsid w:val="00F24D91"/>
    <w:rsid w:val="00F525D9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Krzysztof Czerwiec</cp:lastModifiedBy>
  <cp:revision>8</cp:revision>
  <dcterms:created xsi:type="dcterms:W3CDTF">2022-08-22T09:25:00Z</dcterms:created>
  <dcterms:modified xsi:type="dcterms:W3CDTF">2024-09-04T08:50:00Z</dcterms:modified>
</cp:coreProperties>
</file>