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68199" w14:textId="77777777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7461E095">
          <v:shapetype id="_x0000_t202" coordsize="21600,21600" o:spt="202" path="m,l,21600r21600,l21600,xe">
            <v:stroke joinstyle="miter"/>
            <v:path gradientshapeok="t" o:connecttype="rect"/>
          </v:shapetype>
          <v:shape id="_x0000_s2102" type="#_x0000_t202" style="position:absolute;left:0;text-align:left;margin-left:8.6pt;margin-top:146.5pt;width:131.1pt;height:67.25pt;z-index:251692032">
            <v:textbox>
              <w:txbxContent>
                <w:p w14:paraId="39D36DC9" w14:textId="77777777" w:rsidR="0046653B" w:rsidRPr="000D50BF" w:rsidRDefault="0046653B" w:rsidP="0046653B">
                  <w:pPr>
                    <w:spacing w:line="240" w:lineRule="auto"/>
                    <w:jc w:val="both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D50BF">
                    <w:rPr>
                      <w:b/>
                      <w:color w:val="FF0000"/>
                      <w:sz w:val="16"/>
                      <w:szCs w:val="16"/>
                    </w:rPr>
                    <w:t>Teren pokryty roślinnością trawiastą</w:t>
                  </w:r>
                  <w:r>
                    <w:rPr>
                      <w:b/>
                      <w:color w:val="FF0000"/>
                      <w:sz w:val="16"/>
                      <w:szCs w:val="16"/>
                    </w:rPr>
                    <w:t>,</w:t>
                  </w:r>
                  <w:r w:rsidRPr="000D50BF">
                    <w:rPr>
                      <w:b/>
                      <w:color w:val="FF0000"/>
                      <w:sz w:val="16"/>
                      <w:szCs w:val="16"/>
                    </w:rPr>
                    <w:t xml:space="preserve"> około 11500 m</w:t>
                  </w:r>
                  <w:r w:rsidRPr="00481283">
                    <w:rPr>
                      <w:b/>
                      <w:color w:val="FF0000"/>
                      <w:sz w:val="16"/>
                      <w:szCs w:val="16"/>
                      <w:vertAlign w:val="superscript"/>
                    </w:rPr>
                    <w:t>2</w:t>
                  </w:r>
                </w:p>
                <w:p w14:paraId="7F279108" w14:textId="77777777" w:rsidR="0046653B" w:rsidRPr="000D50BF" w:rsidRDefault="0046653B" w:rsidP="0046653B">
                  <w:pPr>
                    <w:spacing w:line="240" w:lineRule="auto"/>
                    <w:jc w:val="both"/>
                    <w:rPr>
                      <w:b/>
                      <w:color w:val="FF0000"/>
                      <w:sz w:val="16"/>
                      <w:szCs w:val="16"/>
                    </w:rPr>
                  </w:pPr>
                  <w:r w:rsidRPr="000D50BF">
                    <w:rPr>
                      <w:b/>
                      <w:color w:val="FF0000"/>
                      <w:sz w:val="16"/>
                      <w:szCs w:val="16"/>
                    </w:rPr>
                    <w:t>Wyłączony z przesiewania mechanicznego</w:t>
                  </w:r>
                  <w:r>
                    <w:rPr>
                      <w:b/>
                      <w:color w:val="FF0000"/>
                      <w:sz w:val="16"/>
                      <w:szCs w:val="16"/>
                    </w:rPr>
                    <w:t xml:space="preserve"> oraz bronowania plaż</w:t>
                  </w:r>
                </w:p>
              </w:txbxContent>
            </v:textbox>
          </v:shape>
        </w:pict>
      </w:r>
      <w:r w:rsidR="0046653B" w:rsidRPr="00C353CD"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0288" behindDoc="1" locked="0" layoutInCell="1" allowOverlap="1" wp14:anchorId="69F1BB86" wp14:editId="79B3E635">
            <wp:simplePos x="0" y="0"/>
            <wp:positionH relativeFrom="column">
              <wp:posOffset>16402</wp:posOffset>
            </wp:positionH>
            <wp:positionV relativeFrom="paragraph">
              <wp:posOffset>-2648</wp:posOffset>
            </wp:positionV>
            <wp:extent cx="5760648" cy="3838755"/>
            <wp:effectExtent l="19050" t="0" r="0" b="0"/>
            <wp:wrapNone/>
            <wp:docPr id="5" name="Obraz 0" descr="Mikoszewo sprząt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oszewo sprzątanie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648" cy="3838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653B" w:rsidRPr="00C353CD">
        <w:rPr>
          <w:b/>
          <w:noProof/>
          <w:color w:val="FFFFFF" w:themeColor="background1"/>
          <w:lang w:eastAsia="pl-PL"/>
        </w:rPr>
        <w:t>MIKOSZEWO</w:t>
      </w:r>
    </w:p>
    <w:p w14:paraId="2C567824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0C4BC157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5144EC4A" w14:textId="77777777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059379FE"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2095" type="#_x0000_t47" style="position:absolute;left:0;text-align:left;margin-left:8.6pt;margin-top:6.15pt;width:31.25pt;height:25.3pt;z-index:251684864" adj="29100,-2732,25747,7684,31553,16648,36150,20447" strokeweight="1.25pt">
            <v:textbox>
              <w:txbxContent>
                <w:p w14:paraId="44B2F1E3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 w:rsidRPr="004102F6">
                    <w:rPr>
                      <w:b/>
                    </w:rPr>
                    <w:t>90</w:t>
                  </w:r>
                </w:p>
              </w:txbxContent>
            </v:textbox>
            <o:callout v:ext="edit" minusx="t"/>
          </v:shape>
        </w:pict>
      </w:r>
    </w:p>
    <w:p w14:paraId="5C29A9E0" w14:textId="77777777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05BBA6C5">
          <v:roundrect id="_x0000_s2080" style="position:absolute;left:0;text-align:left;margin-left:57.3pt;margin-top:18.95pt;width:185.45pt;height:13.45pt;rotation:2199769fd;z-index:251669504" arcsize="10923f" fillcolor="#9bbb59 [3206]" strokecolor="#f2f2f2 [3041]" strokeweight="3pt">
            <v:shadow on="t" type="perspective" color="#4e6128 [1606]" opacity=".5" offset="1pt" offset2="-1pt"/>
            <v:textbox style="layout-flow:vertical">
              <w:txbxContent>
                <w:p w14:paraId="4A2F1023" w14:textId="77777777" w:rsidR="0046653B" w:rsidRDefault="0046653B" w:rsidP="0046653B"/>
              </w:txbxContent>
            </v:textbox>
          </v:roundrect>
        </w:pict>
      </w:r>
      <w:r>
        <w:rPr>
          <w:b/>
          <w:noProof/>
          <w:color w:val="00B050"/>
          <w:lang w:eastAsia="pl-PL"/>
        </w:rPr>
        <w:pict w14:anchorId="0AF98E7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81" type="#_x0000_t32" style="position:absolute;left:0;text-align:left;margin-left:102.35pt;margin-top:6.05pt;width:14.95pt;height:38.7pt;flip:x;z-index:251670528" o:connectortype="straight">
            <v:stroke endarrow="block"/>
          </v:shape>
        </w:pict>
      </w:r>
    </w:p>
    <w:p w14:paraId="4566CBCB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13A50749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3D153B82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7298C8B5" w14:textId="77777777" w:rsidR="0046653B" w:rsidRDefault="0046653B" w:rsidP="0046653B">
      <w:pPr>
        <w:tabs>
          <w:tab w:val="left" w:pos="5203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ab/>
      </w:r>
    </w:p>
    <w:p w14:paraId="6A58C9D4" w14:textId="77777777" w:rsidR="0046653B" w:rsidRDefault="00000000" w:rsidP="0046653B">
      <w:pPr>
        <w:tabs>
          <w:tab w:val="left" w:pos="5203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22DB15DE">
          <v:shape id="_x0000_s2096" type="#_x0000_t47" style="position:absolute;margin-left:211.5pt;margin-top:2.4pt;width:31.25pt;height:25.3pt;z-index:251685888" adj="29100,-2732,25747,7684,31553,16648,36150,20447" strokeweight="1.25pt">
            <v:textbox>
              <w:txbxContent>
                <w:p w14:paraId="113B9C67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88</w:t>
                  </w:r>
                </w:p>
              </w:txbxContent>
            </v:textbox>
            <o:callout v:ext="edit" minusx="t"/>
          </v:shape>
        </w:pict>
      </w:r>
    </w:p>
    <w:p w14:paraId="6B43B071" w14:textId="77777777" w:rsidR="0046653B" w:rsidRDefault="00000000" w:rsidP="0046653B">
      <w:pPr>
        <w:tabs>
          <w:tab w:val="left" w:pos="5203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49E2A6B0">
          <v:shape id="_x0000_s2097" type="#_x0000_t47" style="position:absolute;margin-left:325.6pt;margin-top:10.3pt;width:31.25pt;height:25.3pt;z-index:251686912" adj="29100,-2732,25747,7684,31553,16648,36150,20447" strokeweight="1.25pt">
            <v:textbox>
              <w:txbxContent>
                <w:p w14:paraId="1192002A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87</w:t>
                  </w:r>
                </w:p>
              </w:txbxContent>
            </v:textbox>
            <o:callout v:ext="edit" minusx="t"/>
          </v:shape>
        </w:pict>
      </w:r>
    </w:p>
    <w:p w14:paraId="1ED4C482" w14:textId="77777777" w:rsidR="0046653B" w:rsidRDefault="0046653B" w:rsidP="0046653B">
      <w:pPr>
        <w:tabs>
          <w:tab w:val="left" w:pos="5203"/>
        </w:tabs>
        <w:rPr>
          <w:b/>
          <w:noProof/>
          <w:color w:val="FFFFFF" w:themeColor="background1"/>
          <w:lang w:eastAsia="pl-PL"/>
        </w:rPr>
      </w:pPr>
    </w:p>
    <w:p w14:paraId="6383609A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421DE8AF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10745B44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5ADE0370" w14:textId="77777777" w:rsidR="0046653B" w:rsidRDefault="0046653B" w:rsidP="00C92898">
      <w:pPr>
        <w:rPr>
          <w:b/>
          <w:noProof/>
          <w:color w:val="FFFFFF" w:themeColor="background1"/>
          <w:lang w:eastAsia="pl-PL"/>
        </w:rPr>
      </w:pPr>
    </w:p>
    <w:p w14:paraId="1236C152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59A33444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1312" behindDoc="1" locked="0" layoutInCell="1" allowOverlap="1" wp14:anchorId="17217AE4" wp14:editId="7A744535">
            <wp:simplePos x="0" y="0"/>
            <wp:positionH relativeFrom="column">
              <wp:posOffset>119919</wp:posOffset>
            </wp:positionH>
            <wp:positionV relativeFrom="paragraph">
              <wp:posOffset>42760</wp:posOffset>
            </wp:positionV>
            <wp:extent cx="5657131" cy="3105509"/>
            <wp:effectExtent l="19050" t="0" r="719" b="0"/>
            <wp:wrapNone/>
            <wp:docPr id="6" name="Obraz 1" descr="J.Leśniczó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.Leśniczówk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4095" cy="3109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18E77F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JANTAR LEŚNICZÓWKA</w:t>
      </w:r>
    </w:p>
    <w:p w14:paraId="0775E854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515E954A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34920942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6179E67E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1C8C4E7C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4DABB54D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4F572509" w14:textId="77777777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598FEDED">
          <v:shape id="_x0000_s2098" type="#_x0000_t47" style="position:absolute;left:0;text-align:left;margin-left:272.15pt;margin-top:17.85pt;width:31.25pt;height:25.3pt;z-index:251687936" adj="-15794,3500,-4147,7684,-49041,-4952,-44444,-1153" strokeweight="1.25pt">
            <v:textbox>
              <w:txbxContent>
                <w:p w14:paraId="5B1A04CD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</w:t>
                  </w:r>
                  <w:r w:rsidR="00A62CB2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</w:p>
    <w:p w14:paraId="5D34B0D8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497141DC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lastRenderedPageBreak/>
        <w:drawing>
          <wp:anchor distT="0" distB="0" distL="114300" distR="114300" simplePos="0" relativeHeight="251662336" behindDoc="1" locked="0" layoutInCell="1" allowOverlap="1" wp14:anchorId="01A777B1" wp14:editId="12D1E462">
            <wp:simplePos x="0" y="0"/>
            <wp:positionH relativeFrom="column">
              <wp:posOffset>14605</wp:posOffset>
            </wp:positionH>
            <wp:positionV relativeFrom="paragraph">
              <wp:posOffset>-165789</wp:posOffset>
            </wp:positionV>
            <wp:extent cx="5743575" cy="2470840"/>
            <wp:effectExtent l="0" t="0" r="0" b="0"/>
            <wp:wrapNone/>
            <wp:docPr id="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zach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2470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color w:val="FFFFFF" w:themeColor="background1"/>
          <w:lang w:eastAsia="pl-PL"/>
        </w:rPr>
        <w:t>JANTAR (zachód)</w:t>
      </w:r>
    </w:p>
    <w:p w14:paraId="18F86446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0C2B929F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7EA49248" w14:textId="77777777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00F04239">
          <v:shape id="_x0000_s2084" type="#_x0000_t47" style="position:absolute;left:0;text-align:left;margin-left:8.9pt;margin-top:18.55pt;width:31.25pt;height:25.3pt;z-index:251673600" adj="40366,-427,25747,7684,31553,16648,36150,20447" strokeweight="1.25pt">
            <v:textbox>
              <w:txbxContent>
                <w:p w14:paraId="2A8C9624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81</w:t>
                  </w:r>
                </w:p>
              </w:txbxContent>
            </v:textbox>
            <o:callout v:ext="edit" minusx="t"/>
          </v:shape>
        </w:pict>
      </w:r>
    </w:p>
    <w:p w14:paraId="0A8CE106" w14:textId="77777777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1C293BD2">
          <v:shape id="_x0000_s2085" type="#_x0000_t47" style="position:absolute;left:0;text-align:left;margin-left:322.4pt;margin-top:3.9pt;width:31.25pt;height:25.3pt;z-index:251674624" adj="40366,-427,25747,7684,31553,16648,36150,20447" strokeweight="1.25pt">
            <v:textbox>
              <w:txbxContent>
                <w:p w14:paraId="4052D581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80</w:t>
                  </w:r>
                </w:p>
              </w:txbxContent>
            </v:textbox>
            <o:callout v:ext="edit" minusx="t"/>
          </v:shape>
        </w:pict>
      </w:r>
    </w:p>
    <w:p w14:paraId="59A1693D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204F1CA2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160A33AB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3360" behindDoc="1" locked="0" layoutInCell="1" allowOverlap="1" wp14:anchorId="74E89E79" wp14:editId="1B1477FA">
            <wp:simplePos x="0" y="0"/>
            <wp:positionH relativeFrom="column">
              <wp:posOffset>16402</wp:posOffset>
            </wp:positionH>
            <wp:positionV relativeFrom="paragraph">
              <wp:posOffset>290974</wp:posOffset>
            </wp:positionV>
            <wp:extent cx="5760085" cy="2687354"/>
            <wp:effectExtent l="19050" t="0" r="0" b="0"/>
            <wp:wrapNone/>
            <wp:docPr id="12" name="Obraz 3" descr="Jantar ws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wsch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6873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6CDF2B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JANTAR (wschód)</w:t>
      </w:r>
    </w:p>
    <w:p w14:paraId="0BBA495E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049D5F56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245F24F6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7119A61D" w14:textId="77777777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7B4B7A93">
          <v:shape id="_x0000_s2101" type="#_x0000_t47" style="position:absolute;left:0;text-align:left;margin-left:336.45pt;margin-top:-.35pt;width:31.25pt;height:25.3pt;z-index:251691008" adj="-13962,-5037,-4147,7684,1659,16648,6255,20447" strokeweight="1.25pt">
            <v:textbox>
              <w:txbxContent>
                <w:p w14:paraId="4FB1C12A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78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 w14:anchorId="19AA418E">
          <v:shape id="_x0000_s2100" type="#_x0000_t47" style="position:absolute;left:0;text-align:left;margin-left:204.45pt;margin-top:12.05pt;width:31.25pt;height:25.3pt;z-index:251689984" adj="-15828,-4440,-4147,7684,1659,16648,6255,20447" strokeweight="1.25pt">
            <v:textbox>
              <w:txbxContent>
                <w:p w14:paraId="18D22541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79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 w14:anchorId="33A1AAA5">
          <v:shape id="_x0000_s2086" type="#_x0000_t47" style="position:absolute;left:0;text-align:left;margin-left:102.8pt;margin-top:24.95pt;width:40.3pt;height:25.3pt;z-index:251675648" adj="-7933,-5592,-3216,7684,1286,16648,4851,20447" strokeweight="1.25pt">
            <v:textbox>
              <w:txbxContent>
                <w:p w14:paraId="035BE8E5" w14:textId="77777777" w:rsidR="0046653B" w:rsidRPr="009B13CB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79A</w:t>
                  </w:r>
                </w:p>
              </w:txbxContent>
            </v:textbox>
          </v:shape>
        </w:pict>
      </w:r>
    </w:p>
    <w:p w14:paraId="0006A1F2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197F7AB0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4A926723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6D8B8FDC" w14:textId="77777777"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</w:p>
    <w:p w14:paraId="1E1AD300" w14:textId="77777777"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5408" behindDoc="1" locked="0" layoutInCell="1" allowOverlap="1" wp14:anchorId="5C1C4F69" wp14:editId="451F5652">
            <wp:simplePos x="0" y="0"/>
            <wp:positionH relativeFrom="column">
              <wp:posOffset>15875</wp:posOffset>
            </wp:positionH>
            <wp:positionV relativeFrom="paragraph">
              <wp:posOffset>297180</wp:posOffset>
            </wp:positionV>
            <wp:extent cx="5760085" cy="2587625"/>
            <wp:effectExtent l="19050" t="0" r="0" b="0"/>
            <wp:wrapNone/>
            <wp:docPr id="13" name="Obraz 7" descr="Juno 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 7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58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61D6605" w14:textId="77777777" w:rsidR="0046653B" w:rsidRDefault="0046653B" w:rsidP="0046653B">
      <w:pPr>
        <w:tabs>
          <w:tab w:val="left" w:pos="5040"/>
        </w:tabs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JUNOSZYNO (75)</w:t>
      </w:r>
    </w:p>
    <w:p w14:paraId="30DF7814" w14:textId="77777777" w:rsidR="0046653B" w:rsidRDefault="0046653B" w:rsidP="0046653B">
      <w:pPr>
        <w:tabs>
          <w:tab w:val="left" w:pos="5040"/>
        </w:tabs>
        <w:jc w:val="center"/>
        <w:rPr>
          <w:b/>
          <w:noProof/>
          <w:color w:val="FFFFFF" w:themeColor="background1"/>
          <w:lang w:eastAsia="pl-PL"/>
        </w:rPr>
      </w:pPr>
    </w:p>
    <w:p w14:paraId="080E5BD4" w14:textId="77777777"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ab/>
      </w:r>
    </w:p>
    <w:p w14:paraId="29E58F36" w14:textId="77777777"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</w:p>
    <w:p w14:paraId="66B3D11F" w14:textId="77777777"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</w:p>
    <w:p w14:paraId="1B6A8F8B" w14:textId="77777777" w:rsidR="0046653B" w:rsidRDefault="0046653B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</w:p>
    <w:p w14:paraId="621195F2" w14:textId="77777777" w:rsidR="0046653B" w:rsidRDefault="00000000" w:rsidP="0046653B">
      <w:pPr>
        <w:tabs>
          <w:tab w:val="left" w:pos="5040"/>
        </w:tabs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5E3F6632">
          <v:shape id="_x0000_s2099" type="#_x0000_t47" style="position:absolute;margin-left:179.75pt;margin-top:3.6pt;width:31.25pt;height:25.3pt;z-index:251688960" adj="29100,-2732,25747,7684,31553,16648,36150,20447" strokeweight="1.25pt">
            <v:textbox>
              <w:txbxContent>
                <w:p w14:paraId="0B554D05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75</w:t>
                  </w:r>
                </w:p>
              </w:txbxContent>
            </v:textbox>
            <o:callout v:ext="edit" minusx="t"/>
          </v:shape>
        </w:pict>
      </w:r>
    </w:p>
    <w:p w14:paraId="57B24592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6D23D804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t>JUNOSZYNO (74-73)</w:t>
      </w:r>
    </w:p>
    <w:p w14:paraId="1322F376" w14:textId="77777777" w:rsidR="0046653B" w:rsidRDefault="005948AD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lastRenderedPageBreak/>
        <w:drawing>
          <wp:anchor distT="0" distB="0" distL="114300" distR="114300" simplePos="0" relativeHeight="251656704" behindDoc="1" locked="0" layoutInCell="1" allowOverlap="1" wp14:anchorId="41408746" wp14:editId="63924C9D">
            <wp:simplePos x="0" y="0"/>
            <wp:positionH relativeFrom="column">
              <wp:posOffset>15875</wp:posOffset>
            </wp:positionH>
            <wp:positionV relativeFrom="paragraph">
              <wp:posOffset>-574040</wp:posOffset>
            </wp:positionV>
            <wp:extent cx="5760648" cy="2838091"/>
            <wp:effectExtent l="19050" t="0" r="0" b="0"/>
            <wp:wrapNone/>
            <wp:docPr id="14" name="Obraz 8" descr="Juno 74-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 74-73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648" cy="28380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E2BFD2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1BE5BFD8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57FD922A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35DD4726" w14:textId="77777777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7E92081C">
          <v:shape id="_x0000_s2087" type="#_x0000_t47" style="position:absolute;left:0;text-align:left;margin-left:305.05pt;margin-top:13.4pt;width:31.25pt;height:25.3pt;z-index:251676672" adj="29100,-2732,25747,7684,31553,16648,36150,20447" strokeweight="1.25pt">
            <v:textbox>
              <w:txbxContent>
                <w:p w14:paraId="42D93428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73</w:t>
                  </w:r>
                </w:p>
              </w:txbxContent>
            </v:textbox>
            <o:callout v:ext="edit" minusx="t"/>
          </v:shape>
        </w:pict>
      </w:r>
      <w:r>
        <w:rPr>
          <w:b/>
          <w:noProof/>
          <w:color w:val="FFFFFF" w:themeColor="background1"/>
          <w:lang w:eastAsia="pl-PL"/>
        </w:rPr>
        <w:pict w14:anchorId="434E1BA6">
          <v:shape id="_x0000_s2088" type="#_x0000_t47" style="position:absolute;left:0;text-align:left;margin-left:84pt;margin-top:15.3pt;width:31.25pt;height:25.3pt;z-index:251677696" adj="29100,-2732,25747,7684,31553,16648,36150,20447" strokeweight="1.25pt">
            <v:textbox>
              <w:txbxContent>
                <w:p w14:paraId="616A14C0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74</w:t>
                  </w:r>
                </w:p>
              </w:txbxContent>
            </v:textbox>
            <o:callout v:ext="edit" minusx="t"/>
          </v:shape>
        </w:pict>
      </w:r>
    </w:p>
    <w:p w14:paraId="04FF5A3F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5335C368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64384" behindDoc="1" locked="0" layoutInCell="1" allowOverlap="1" wp14:anchorId="2687845A" wp14:editId="37ED2A64">
            <wp:simplePos x="0" y="0"/>
            <wp:positionH relativeFrom="column">
              <wp:posOffset>16402</wp:posOffset>
            </wp:positionH>
            <wp:positionV relativeFrom="paragraph">
              <wp:posOffset>-8403698</wp:posOffset>
            </wp:positionV>
            <wp:extent cx="5760648" cy="2587925"/>
            <wp:effectExtent l="19050" t="0" r="0" b="0"/>
            <wp:wrapNone/>
            <wp:docPr id="15" name="Obraz 4" descr="Juno 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 7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648" cy="2587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96402D" w14:textId="777777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2F28DE8F" w14:textId="45464CB1" w:rsidR="005948AD" w:rsidRDefault="00C92898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drawing>
          <wp:anchor distT="0" distB="0" distL="114300" distR="114300" simplePos="0" relativeHeight="251675136" behindDoc="1" locked="0" layoutInCell="1" allowOverlap="1" wp14:anchorId="161456C2" wp14:editId="4934E8C4">
            <wp:simplePos x="0" y="0"/>
            <wp:positionH relativeFrom="column">
              <wp:posOffset>-635</wp:posOffset>
            </wp:positionH>
            <wp:positionV relativeFrom="paragraph">
              <wp:posOffset>645160</wp:posOffset>
            </wp:positionV>
            <wp:extent cx="5760720" cy="2430780"/>
            <wp:effectExtent l="0" t="0" r="0" b="0"/>
            <wp:wrapTight wrapText="bothSides">
              <wp:wrapPolygon edited="0">
                <wp:start x="0" y="0"/>
                <wp:lineTo x="0" y="21498"/>
                <wp:lineTo x="21500" y="21498"/>
                <wp:lineTo x="21500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3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EED01E" w14:textId="5695D014" w:rsidR="0046653B" w:rsidRDefault="00000000" w:rsidP="0046653B">
      <w:pPr>
        <w:jc w:val="center"/>
        <w:rPr>
          <w:b/>
          <w:noProof/>
          <w:color w:val="FFFFFF" w:themeColor="background1"/>
          <w:lang w:eastAsia="pl-PL"/>
        </w:rPr>
      </w:pPr>
      <w:r>
        <w:rPr>
          <w:b/>
          <w:noProof/>
          <w:color w:val="FFFFFF" w:themeColor="background1"/>
          <w:lang w:eastAsia="pl-PL"/>
        </w:rPr>
        <w:pict w14:anchorId="14225E53">
          <v:shape id="_x0000_s2090" type="#_x0000_t47" style="position:absolute;left:0;text-align:left;margin-left:330.4pt;margin-top:147.75pt;width:31.25pt;height:25.3pt;z-index:251679744" adj="-16278,213,-4147,7684,1659,16648,6255,20447" strokeweight="1.25pt">
            <v:textbox style="mso-next-textbox:#_x0000_s2090">
              <w:txbxContent>
                <w:p w14:paraId="5A831706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678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 w14:anchorId="2413514B">
          <v:shape id="_x0000_s2089" type="#_x0000_t47" style="position:absolute;left:0;text-align:left;margin-left:379.25pt;margin-top:142.45pt;width:31.25pt;height:25.3pt;z-index:251678720" adj="-16278,213,-4147,7684,1659,16648,6255,20447" strokeweight="1.25pt">
            <v:textbox style="mso-next-textbox:#_x0000_s2089">
              <w:txbxContent>
                <w:p w14:paraId="62A749F8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668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 w14:anchorId="2DF0BAE5">
          <v:shape id="_x0000_s2093" type="#_x0000_t47" style="position:absolute;left:0;text-align:left;margin-left:172.1pt;margin-top:161.55pt;width:31.25pt;height:25.3pt;z-index:251682816" adj="-13928,-3885,-4147,7684,1659,16648,6255,20447" strokeweight="1.25pt">
            <v:textbox>
              <w:txbxContent>
                <w:p w14:paraId="7BCEEB92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708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 w14:anchorId="04BEFCB1">
          <v:shape id="_x0000_s2092" type="#_x0000_t47" style="position:absolute;left:0;text-align:left;margin-left:220.65pt;margin-top:158.2pt;width:31.25pt;height:25.3pt;z-index:251681792" adj="-13928,-3885,-4147,7684,1659,16648,6255,20447" strokeweight="1.25pt">
            <v:textbox>
              <w:txbxContent>
                <w:p w14:paraId="2AA702D9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698</w:t>
                  </w:r>
                </w:p>
              </w:txbxContent>
            </v:textbox>
          </v:shape>
        </w:pict>
      </w:r>
      <w:r>
        <w:rPr>
          <w:b/>
          <w:noProof/>
          <w:color w:val="FFFFFF" w:themeColor="background1"/>
          <w:lang w:eastAsia="pl-PL"/>
        </w:rPr>
        <w:pict w14:anchorId="058952D9">
          <v:shape id="_x0000_s2091" type="#_x0000_t47" style="position:absolute;left:0;text-align:left;margin-left:270.2pt;margin-top:161.55pt;width:31.25pt;height:25.3pt;z-index:251680768" adj="-12131,-6958,-4147,7684,1244,75045,5841,78844" strokeweight="1.25pt">
            <v:textbox style="mso-next-textbox:#_x0000_s2091">
              <w:txbxContent>
                <w:p w14:paraId="7CCD50F7" w14:textId="77777777" w:rsidR="0046653B" w:rsidRPr="004102F6" w:rsidRDefault="0046653B" w:rsidP="0046653B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688</w:t>
                  </w:r>
                </w:p>
              </w:txbxContent>
            </v:textbox>
          </v:shape>
        </w:pict>
      </w:r>
      <w:r w:rsidR="0046653B">
        <w:rPr>
          <w:b/>
          <w:noProof/>
          <w:color w:val="FFFFFF" w:themeColor="background1"/>
          <w:lang w:eastAsia="pl-PL"/>
        </w:rPr>
        <w:t>STEGNA (wschód)</w:t>
      </w:r>
    </w:p>
    <w:p w14:paraId="5DB2E344" w14:textId="571FFD77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32C595C6" w14:textId="6A47E343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610FA040" w14:textId="14486B3F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2F83907E" w14:textId="06BB32BA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654AF20F" w14:textId="4C5C662F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073523D0" w14:textId="48D480E8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1CAB876E" w14:textId="64E1AFD0" w:rsidR="0046653B" w:rsidRDefault="0046653B" w:rsidP="0046653B">
      <w:pPr>
        <w:jc w:val="center"/>
        <w:rPr>
          <w:b/>
          <w:noProof/>
          <w:color w:val="FFFFFF" w:themeColor="background1"/>
          <w:lang w:eastAsia="pl-PL"/>
        </w:rPr>
      </w:pPr>
    </w:p>
    <w:p w14:paraId="1E100BF4" w14:textId="3E71A057" w:rsidR="0046653B" w:rsidRDefault="0046653B" w:rsidP="00C92898">
      <w:pPr>
        <w:rPr>
          <w:b/>
          <w:noProof/>
          <w:color w:val="FFFFFF" w:themeColor="background1"/>
          <w:lang w:eastAsia="pl-PL"/>
        </w:rPr>
      </w:pPr>
    </w:p>
    <w:sectPr w:rsidR="0046653B" w:rsidSect="0033326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F35E4" w14:textId="77777777" w:rsidR="00752368" w:rsidRDefault="00752368" w:rsidP="00C353CD">
      <w:pPr>
        <w:spacing w:after="0" w:line="240" w:lineRule="auto"/>
      </w:pPr>
      <w:r>
        <w:separator/>
      </w:r>
    </w:p>
  </w:endnote>
  <w:endnote w:type="continuationSeparator" w:id="0">
    <w:p w14:paraId="0E24CF6B" w14:textId="77777777" w:rsidR="00752368" w:rsidRDefault="00752368" w:rsidP="00C35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88AAC" w14:textId="77777777" w:rsidR="00291619" w:rsidRDefault="002916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C7CA9" w14:textId="77777777" w:rsidR="00291619" w:rsidRDefault="0029161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CC4C" w14:textId="77777777" w:rsidR="00291619" w:rsidRDefault="00291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EB802" w14:textId="77777777" w:rsidR="00752368" w:rsidRDefault="00752368" w:rsidP="00C353CD">
      <w:pPr>
        <w:spacing w:after="0" w:line="240" w:lineRule="auto"/>
      </w:pPr>
      <w:r>
        <w:separator/>
      </w:r>
    </w:p>
  </w:footnote>
  <w:footnote w:type="continuationSeparator" w:id="0">
    <w:p w14:paraId="372E9523" w14:textId="77777777" w:rsidR="00752368" w:rsidRDefault="00752368" w:rsidP="00C35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1D852" w14:textId="77777777" w:rsidR="00291619" w:rsidRDefault="002916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75FC3" w14:textId="67AC129A" w:rsidR="00291619" w:rsidRPr="00291619" w:rsidRDefault="00291619" w:rsidP="00291619">
    <w:pPr>
      <w:pStyle w:val="Nagwek"/>
      <w:jc w:val="right"/>
      <w:rPr>
        <w:rFonts w:ascii="Times New Roman" w:hAnsi="Times New Roman" w:cs="Times New Roman"/>
        <w:b/>
        <w:bCs/>
        <w:sz w:val="20"/>
        <w:szCs w:val="20"/>
      </w:rPr>
    </w:pPr>
    <w:r w:rsidRPr="00291619">
      <w:rPr>
        <w:rFonts w:ascii="Times New Roman" w:hAnsi="Times New Roman" w:cs="Times New Roman"/>
        <w:b/>
        <w:bCs/>
        <w:sz w:val="20"/>
        <w:szCs w:val="20"/>
      </w:rPr>
      <w:t>Załącznik nr 10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E6016" w14:textId="77777777" w:rsidR="00291619" w:rsidRDefault="002916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hyphenationZone w:val="425"/>
  <w:characterSpacingControl w:val="doNotCompress"/>
  <w:hdrShapeDefaults>
    <o:shapedefaults v:ext="edit" spidmax="210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53CD"/>
    <w:rsid w:val="000072CB"/>
    <w:rsid w:val="0004572F"/>
    <w:rsid w:val="000C4C29"/>
    <w:rsid w:val="000D1732"/>
    <w:rsid w:val="000D50BF"/>
    <w:rsid w:val="00103F73"/>
    <w:rsid w:val="001135F2"/>
    <w:rsid w:val="0015533A"/>
    <w:rsid w:val="001B6F05"/>
    <w:rsid w:val="001C38D6"/>
    <w:rsid w:val="00225FFE"/>
    <w:rsid w:val="002348C4"/>
    <w:rsid w:val="00291619"/>
    <w:rsid w:val="002C5A69"/>
    <w:rsid w:val="0033326E"/>
    <w:rsid w:val="00387831"/>
    <w:rsid w:val="003D347F"/>
    <w:rsid w:val="003E5725"/>
    <w:rsid w:val="004102F6"/>
    <w:rsid w:val="0046653B"/>
    <w:rsid w:val="00481283"/>
    <w:rsid w:val="004D2EB9"/>
    <w:rsid w:val="004D7C23"/>
    <w:rsid w:val="004E1064"/>
    <w:rsid w:val="005022CE"/>
    <w:rsid w:val="00544565"/>
    <w:rsid w:val="005948AD"/>
    <w:rsid w:val="005A30AF"/>
    <w:rsid w:val="005D5770"/>
    <w:rsid w:val="00624B55"/>
    <w:rsid w:val="0063663F"/>
    <w:rsid w:val="006815A7"/>
    <w:rsid w:val="006F7E16"/>
    <w:rsid w:val="00711695"/>
    <w:rsid w:val="00740198"/>
    <w:rsid w:val="00752368"/>
    <w:rsid w:val="007655B8"/>
    <w:rsid w:val="007A58E8"/>
    <w:rsid w:val="008062A2"/>
    <w:rsid w:val="008108B8"/>
    <w:rsid w:val="00865E8A"/>
    <w:rsid w:val="008D0158"/>
    <w:rsid w:val="008E7E64"/>
    <w:rsid w:val="009B13CB"/>
    <w:rsid w:val="009E616D"/>
    <w:rsid w:val="009E6524"/>
    <w:rsid w:val="009F1305"/>
    <w:rsid w:val="00A15CAC"/>
    <w:rsid w:val="00A62CB2"/>
    <w:rsid w:val="00BB2A4D"/>
    <w:rsid w:val="00C173F2"/>
    <w:rsid w:val="00C353CD"/>
    <w:rsid w:val="00C92898"/>
    <w:rsid w:val="00CA1420"/>
    <w:rsid w:val="00CD343D"/>
    <w:rsid w:val="00D00A4C"/>
    <w:rsid w:val="00D4043B"/>
    <w:rsid w:val="00D518AE"/>
    <w:rsid w:val="00D80E77"/>
    <w:rsid w:val="00D8299F"/>
    <w:rsid w:val="00D8517D"/>
    <w:rsid w:val="00DC3800"/>
    <w:rsid w:val="00E50D16"/>
    <w:rsid w:val="00F33B47"/>
    <w:rsid w:val="00F65144"/>
    <w:rsid w:val="00F950C2"/>
    <w:rsid w:val="00FA0F77"/>
    <w:rsid w:val="00FF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3"/>
    <o:shapelayout v:ext="edit">
      <o:idmap v:ext="edit" data="2"/>
      <o:rules v:ext="edit">
        <o:r id="V:Rule1" type="callout" idref="#_x0000_s2095"/>
        <o:r id="V:Rule2" type="callout" idref="#_x0000_s2096"/>
        <o:r id="V:Rule3" type="callout" idref="#_x0000_s2097"/>
        <o:r id="V:Rule4" type="callout" idref="#_x0000_s2098"/>
        <o:r id="V:Rule5" type="callout" idref="#_x0000_s2084"/>
        <o:r id="V:Rule6" type="callout" idref="#_x0000_s2085"/>
        <o:r id="V:Rule7" type="callout" idref="#_x0000_s2101"/>
        <o:r id="V:Rule8" type="callout" idref="#_x0000_s2100"/>
        <o:r id="V:Rule9" type="callout" idref="#_x0000_s2086"/>
        <o:r id="V:Rule10" type="callout" idref="#_x0000_s2099"/>
        <o:r id="V:Rule11" type="callout" idref="#_x0000_s2087"/>
        <o:r id="V:Rule12" type="callout" idref="#_x0000_s2088"/>
        <o:r id="V:Rule13" type="callout" idref="#_x0000_s2090"/>
        <o:r id="V:Rule14" type="callout" idref="#_x0000_s2089"/>
        <o:r id="V:Rule15" type="callout" idref="#_x0000_s2093"/>
        <o:r id="V:Rule16" type="callout" idref="#_x0000_s2092"/>
        <o:r id="V:Rule17" type="callout" idref="#_x0000_s2091"/>
        <o:r id="V:Rule18" type="connector" idref="#_x0000_s2081"/>
      </o:rules>
    </o:shapelayout>
  </w:shapeDefaults>
  <w:decimalSymbol w:val=","/>
  <w:listSeparator w:val=";"/>
  <w14:docId w14:val="3C511DF7"/>
  <w15:docId w15:val="{EDE8BCBD-9147-4AEB-8F3A-66FFA631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65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5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3CD"/>
  </w:style>
  <w:style w:type="paragraph" w:styleId="Stopka">
    <w:name w:val="footer"/>
    <w:basedOn w:val="Normalny"/>
    <w:link w:val="StopkaZnak"/>
    <w:uiPriority w:val="99"/>
    <w:unhideWhenUsed/>
    <w:rsid w:val="00C35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3CD"/>
  </w:style>
  <w:style w:type="paragraph" w:styleId="Tekstdymka">
    <w:name w:val="Balloon Text"/>
    <w:basedOn w:val="Normalny"/>
    <w:link w:val="TekstdymkaZnak"/>
    <w:uiPriority w:val="99"/>
    <w:semiHidden/>
    <w:unhideWhenUsed/>
    <w:rsid w:val="00C353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3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DD42A-42CD-4697-B9FC-9DE5DD617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10 - wykaz terenów do sprzątania, bronowania, przesiewania plaż</vt:lpstr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wykaz terenów do sprzątania, bronowania, przesiewania plaż</dc:title>
  <dc:creator>Przemysław Grzeczka</dc:creator>
  <cp:lastModifiedBy>Gmina Stegna</cp:lastModifiedBy>
  <cp:revision>16</cp:revision>
  <cp:lastPrinted>2015-05-11T06:04:00Z</cp:lastPrinted>
  <dcterms:created xsi:type="dcterms:W3CDTF">2015-11-24T10:13:00Z</dcterms:created>
  <dcterms:modified xsi:type="dcterms:W3CDTF">2023-10-03T05:42:00Z</dcterms:modified>
</cp:coreProperties>
</file>