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C44" w:rsidRDefault="00685D31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eastAsia="Times New Roman" w:hAnsi="Arial" w:cs="Arial"/>
          <w:sz w:val="22"/>
          <w:szCs w:val="22"/>
          <w:lang w:bidi="ar-SA"/>
        </w:rPr>
        <w:t>Zamawiający:</w:t>
      </w:r>
    </w:p>
    <w:p w:rsidR="00441C44" w:rsidRDefault="00441C44">
      <w:pPr>
        <w:rPr>
          <w:rFonts w:ascii="Arial" w:eastAsia="Times New Roman" w:hAnsi="Arial" w:cs="Arial"/>
          <w:sz w:val="22"/>
          <w:szCs w:val="22"/>
          <w:lang w:bidi="ar-SA"/>
        </w:rPr>
      </w:pPr>
    </w:p>
    <w:p w:rsidR="00441C44" w:rsidRDefault="00685D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 Wojskowy Oddział Gospodarczy 44-121 Gliwice ul. Gen. Andersa 47</w:t>
      </w:r>
    </w:p>
    <w:p w:rsidR="00441C44" w:rsidRPr="000B06C5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ab/>
      </w: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Wykonawcy</w:t>
      </w:r>
    </w:p>
    <w:p w:rsidR="00822685" w:rsidRDefault="00822685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 </w:t>
      </w:r>
    </w:p>
    <w:p w:rsidR="00441C44" w:rsidRDefault="00441C44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Wykonawcy: </w:t>
      </w:r>
    </w:p>
    <w:p w:rsidR="009C1E27" w:rsidRDefault="009C1E27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 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FC516D" w:rsidRPr="00FC516D" w:rsidRDefault="00FC516D">
      <w:pPr>
        <w:pStyle w:val="LO-Normal"/>
        <w:jc w:val="both"/>
        <w:rPr>
          <w:rFonts w:ascii="Arial" w:hAnsi="Arial" w:cs="Arial"/>
          <w:b/>
          <w:sz w:val="32"/>
          <w:szCs w:val="32"/>
        </w:rPr>
      </w:pPr>
      <w:r w:rsidRPr="00FC516D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Pr="00FC516D">
        <w:rPr>
          <w:rFonts w:ascii="Arial" w:hAnsi="Arial" w:cs="Arial"/>
          <w:b/>
          <w:sz w:val="32"/>
          <w:szCs w:val="32"/>
        </w:rPr>
        <w:t>WYKAZ OSÓB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441C44">
      <w:pPr>
        <w:jc w:val="right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:rsidR="00441C44" w:rsidRDefault="00685D31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  <w:r>
        <w:rPr>
          <w:rFonts w:ascii="Arial" w:eastAsia="Times New Roman" w:hAnsi="Arial" w:cs="Arial"/>
          <w:sz w:val="22"/>
          <w:szCs w:val="22"/>
        </w:rPr>
        <w:t xml:space="preserve">DOTYCZY POSTĘPOWANIA </w:t>
      </w:r>
      <w:r w:rsidR="00F75956" w:rsidRPr="00F75956">
        <w:rPr>
          <w:rFonts w:ascii="Arial" w:eastAsia="Times New Roman" w:hAnsi="Arial" w:cs="Arial"/>
          <w:b/>
          <w:sz w:val="22"/>
          <w:szCs w:val="22"/>
        </w:rPr>
        <w:t>4WOG.1200.2712.</w:t>
      </w:r>
      <w:r w:rsidR="00E634E1">
        <w:rPr>
          <w:rFonts w:ascii="Arial" w:eastAsia="Times New Roman" w:hAnsi="Arial" w:cs="Arial"/>
          <w:b/>
          <w:sz w:val="22"/>
          <w:szCs w:val="22"/>
        </w:rPr>
        <w:t>014</w:t>
      </w:r>
      <w:r w:rsidR="00B9550D">
        <w:rPr>
          <w:rFonts w:ascii="Arial" w:eastAsia="Times New Roman" w:hAnsi="Arial" w:cs="Arial"/>
          <w:b/>
          <w:sz w:val="22"/>
          <w:szCs w:val="22"/>
        </w:rPr>
        <w:t>.2024</w:t>
      </w:r>
      <w:r>
        <w:rPr>
          <w:rFonts w:ascii="Arial" w:eastAsia="Times New Roman" w:hAnsi="Arial" w:cs="Arial"/>
          <w:sz w:val="22"/>
          <w:szCs w:val="22"/>
          <w:lang w:val="de-DE" w:bidi="ar-SA"/>
        </w:rPr>
        <w:t>:</w:t>
      </w:r>
    </w:p>
    <w:p w:rsidR="00492566" w:rsidRPr="00492566" w:rsidRDefault="00492566" w:rsidP="00492566">
      <w:pPr>
        <w:widowControl/>
        <w:jc w:val="center"/>
        <w:rPr>
          <w:rFonts w:ascii="Arial" w:eastAsia="Times New Roman" w:hAnsi="Arial" w:cs="Arial"/>
          <w:b/>
          <w:kern w:val="0"/>
          <w:lang w:bidi="ar-SA"/>
        </w:rPr>
      </w:pPr>
      <w:r w:rsidRPr="00492566">
        <w:rPr>
          <w:rFonts w:ascii="Arial" w:eastAsia="Times New Roman" w:hAnsi="Arial" w:cs="Arial"/>
          <w:b/>
          <w:kern w:val="0"/>
          <w:lang w:bidi="ar-SA"/>
        </w:rPr>
        <w:t>Roboty budowlane:</w:t>
      </w:r>
    </w:p>
    <w:p w:rsidR="00E634E1" w:rsidRPr="00937B28" w:rsidRDefault="00E634E1" w:rsidP="00E634E1">
      <w:pPr>
        <w:pStyle w:val="Tytu"/>
        <w:rPr>
          <w:rFonts w:cs="Arial"/>
          <w:sz w:val="20"/>
        </w:rPr>
      </w:pPr>
      <w:r w:rsidRPr="00937B28">
        <w:rPr>
          <w:rFonts w:eastAsia="TimesNewRoman" w:cs="Arial"/>
          <w:color w:val="000000"/>
          <w:szCs w:val="28"/>
          <w:lang w:eastAsia="en-US"/>
        </w:rPr>
        <w:t>Naprawa systemu wentylacji w budynku nr 6 Bytom</w:t>
      </w: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D85317" w:rsidRPr="00822685" w:rsidRDefault="00D85317" w:rsidP="00D85317">
      <w:pPr>
        <w:jc w:val="center"/>
        <w:rPr>
          <w:rFonts w:ascii="Arial" w:hAnsi="Arial" w:cs="Arial"/>
        </w:rPr>
      </w:pPr>
    </w:p>
    <w:tbl>
      <w:tblPr>
        <w:tblW w:w="10206" w:type="dxa"/>
        <w:tblInd w:w="-113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"/>
        <w:gridCol w:w="2656"/>
        <w:gridCol w:w="1815"/>
        <w:gridCol w:w="1819"/>
        <w:gridCol w:w="1832"/>
        <w:gridCol w:w="1694"/>
      </w:tblGrid>
      <w:tr w:rsidR="00D85317" w:rsidRPr="001F4DDA" w:rsidTr="00E835B6">
        <w:trPr>
          <w:cantSplit/>
          <w:trHeight w:val="1429"/>
          <w:tblHeader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Zakres uprawnień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Numer uprawnień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Numer zaświadczenia o przynależności do Izby Inżynierów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Podstawa dysponowania</w:t>
            </w:r>
          </w:p>
        </w:tc>
      </w:tr>
      <w:tr w:rsidR="00D85317" w:rsidRPr="001F4DDA" w:rsidTr="00E835B6">
        <w:trPr>
          <w:cantSplit/>
          <w:trHeight w:hRule="exact" w:val="3498"/>
        </w:trPr>
        <w:tc>
          <w:tcPr>
            <w:tcW w:w="28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7084B" w:rsidRPr="00551202" w:rsidRDefault="00B7084B" w:rsidP="00B7084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Kierownik budowy posiadający:</w:t>
            </w:r>
          </w:p>
          <w:p w:rsidR="00D85317" w:rsidRPr="00551202" w:rsidRDefault="00C74F38" w:rsidP="003E51E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</w:t>
            </w:r>
            <w:r w:rsidR="00E634E1" w:rsidRPr="00551202">
              <w:rPr>
                <w:rFonts w:ascii="Arial" w:hAnsi="Arial" w:cs="Arial"/>
                <w:sz w:val="20"/>
                <w:szCs w:val="20"/>
              </w:rPr>
              <w:t xml:space="preserve">instalacyjnej w zakresie sieci, instalacji i urządzeń cieplnych, wentylacyjnych, gazowych, wodociągowych i kanalizacyjnych </w:t>
            </w:r>
            <w:r w:rsidRPr="00551202">
              <w:rPr>
                <w:rFonts w:ascii="Arial" w:hAnsi="Arial" w:cs="Arial"/>
                <w:sz w:val="20"/>
                <w:szCs w:val="20"/>
              </w:rPr>
              <w:t>bez ograniczeń, która pełnić będzie funkcję kierownika budowy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5317" w:rsidRDefault="00D85317" w:rsidP="00D85317">
      <w:pPr>
        <w:rPr>
          <w:rFonts w:ascii="Arial" w:eastAsia="Times New Roman" w:hAnsi="Arial" w:cs="Arial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551202" w:rsidRDefault="00551202" w:rsidP="00551202">
      <w:pPr>
        <w:jc w:val="center"/>
        <w:rPr>
          <w:rFonts w:ascii="Arial" w:eastAsia="Times New Roman" w:hAnsi="Arial" w:cs="Arial"/>
        </w:rPr>
      </w:pPr>
    </w:p>
    <w:p w:rsidR="002D78C6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</w:t>
      </w:r>
    </w:p>
    <w:p w:rsidR="00441C44" w:rsidRPr="00551202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KWALIFIKOWANYM lub PODPISEM ZAUFANYM lub PODPISEM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OSOBI</w:t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STYM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sectPr w:rsidR="00441C44" w:rsidRPr="00551202">
      <w:headerReference w:type="default" r:id="rId8"/>
      <w:footerReference w:type="default" r:id="rId9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6B6" w:rsidRDefault="00FB56B6">
      <w:r>
        <w:separator/>
      </w:r>
    </w:p>
  </w:endnote>
  <w:endnote w:type="continuationSeparator" w:id="0">
    <w:p w:rsidR="00FB56B6" w:rsidRDefault="00FB5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OpenSymbol">
    <w:altName w:val="Arial Unicode MS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381697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530" w:rsidRPr="00000530" w:rsidRDefault="00000530">
            <w:pPr>
              <w:pStyle w:val="Stopka"/>
              <w:jc w:val="right"/>
              <w:rPr>
                <w:rFonts w:ascii="Arial" w:hAnsi="Arial" w:cs="Arial"/>
              </w:rPr>
            </w:pPr>
            <w:r w:rsidRPr="00000530">
              <w:rPr>
                <w:rFonts w:ascii="Arial" w:hAnsi="Arial" w:cs="Arial"/>
              </w:rPr>
              <w:t xml:space="preserve">Strona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PAGE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B7F24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000530">
              <w:rPr>
                <w:rFonts w:ascii="Arial" w:hAnsi="Arial" w:cs="Arial"/>
              </w:rPr>
              <w:t xml:space="preserve"> z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NUMPAGES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B7F24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0530" w:rsidRDefault="0000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6B6" w:rsidRDefault="00FB56B6">
      <w:r>
        <w:separator/>
      </w:r>
    </w:p>
  </w:footnote>
  <w:footnote w:type="continuationSeparator" w:id="0">
    <w:p w:rsidR="00FB56B6" w:rsidRDefault="00FB5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44" w:rsidRPr="00754A6D" w:rsidRDefault="00A332AF">
    <w:pPr>
      <w:rPr>
        <w:rFonts w:ascii="Arial" w:hAnsi="Arial" w:cs="Arial"/>
        <w:b/>
        <w:sz w:val="20"/>
        <w:szCs w:val="20"/>
      </w:rPr>
    </w:pPr>
    <w:r w:rsidRPr="00754A6D">
      <w:rPr>
        <w:rFonts w:ascii="Arial" w:hAnsi="Arial" w:cs="Arial"/>
        <w:b/>
        <w:sz w:val="20"/>
        <w:szCs w:val="20"/>
      </w:rPr>
      <w:t>4WOG-1200.2712.</w:t>
    </w:r>
    <w:r w:rsidR="00E634E1">
      <w:rPr>
        <w:rFonts w:ascii="Arial" w:hAnsi="Arial" w:cs="Arial"/>
        <w:b/>
        <w:sz w:val="20"/>
        <w:szCs w:val="20"/>
      </w:rPr>
      <w:t>104</w:t>
    </w:r>
    <w:r w:rsidR="009E49D5">
      <w:rPr>
        <w:rFonts w:ascii="Arial" w:hAnsi="Arial" w:cs="Arial"/>
        <w:b/>
        <w:sz w:val="20"/>
        <w:szCs w:val="20"/>
      </w:rPr>
      <w:t>.2024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CE501C">
      <w:rPr>
        <w:rFonts w:ascii="Arial" w:hAnsi="Arial" w:cs="Arial"/>
        <w:b/>
        <w:sz w:val="20"/>
        <w:szCs w:val="20"/>
      </w:rPr>
      <w:t>7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0BE0077"/>
    <w:multiLevelType w:val="hybridMultilevel"/>
    <w:tmpl w:val="D432162C"/>
    <w:lvl w:ilvl="0" w:tplc="0270E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C44"/>
    <w:rsid w:val="00000530"/>
    <w:rsid w:val="0000209E"/>
    <w:rsid w:val="00010220"/>
    <w:rsid w:val="00066DD5"/>
    <w:rsid w:val="0007515B"/>
    <w:rsid w:val="00081E25"/>
    <w:rsid w:val="000902C9"/>
    <w:rsid w:val="000B06C5"/>
    <w:rsid w:val="000D77FF"/>
    <w:rsid w:val="00106D49"/>
    <w:rsid w:val="00157327"/>
    <w:rsid w:val="00167E95"/>
    <w:rsid w:val="0017116C"/>
    <w:rsid w:val="001C1708"/>
    <w:rsid w:val="001F4DDA"/>
    <w:rsid w:val="00231187"/>
    <w:rsid w:val="002429DB"/>
    <w:rsid w:val="00263DFB"/>
    <w:rsid w:val="002A33BE"/>
    <w:rsid w:val="002A5F4D"/>
    <w:rsid w:val="002D78C6"/>
    <w:rsid w:val="002F652C"/>
    <w:rsid w:val="0034551E"/>
    <w:rsid w:val="003B4336"/>
    <w:rsid w:val="003E51E9"/>
    <w:rsid w:val="0040204F"/>
    <w:rsid w:val="00433649"/>
    <w:rsid w:val="00441C44"/>
    <w:rsid w:val="00457FD7"/>
    <w:rsid w:val="00492566"/>
    <w:rsid w:val="004D1B8E"/>
    <w:rsid w:val="004F0263"/>
    <w:rsid w:val="0050745E"/>
    <w:rsid w:val="0052130C"/>
    <w:rsid w:val="00523A13"/>
    <w:rsid w:val="00551202"/>
    <w:rsid w:val="00596041"/>
    <w:rsid w:val="005979AC"/>
    <w:rsid w:val="005B0CA7"/>
    <w:rsid w:val="005C4D1A"/>
    <w:rsid w:val="00611C29"/>
    <w:rsid w:val="00622CBA"/>
    <w:rsid w:val="006400D2"/>
    <w:rsid w:val="00662D94"/>
    <w:rsid w:val="00677E8A"/>
    <w:rsid w:val="006849AE"/>
    <w:rsid w:val="00685D31"/>
    <w:rsid w:val="006C4F93"/>
    <w:rsid w:val="006E2FA4"/>
    <w:rsid w:val="006F5CD8"/>
    <w:rsid w:val="00706B1B"/>
    <w:rsid w:val="007205CE"/>
    <w:rsid w:val="00732B07"/>
    <w:rsid w:val="00736BC7"/>
    <w:rsid w:val="00737786"/>
    <w:rsid w:val="00737A8C"/>
    <w:rsid w:val="00754A6D"/>
    <w:rsid w:val="00757415"/>
    <w:rsid w:val="0077173E"/>
    <w:rsid w:val="007848A4"/>
    <w:rsid w:val="007853DC"/>
    <w:rsid w:val="007B7642"/>
    <w:rsid w:val="007E6BC5"/>
    <w:rsid w:val="007F5383"/>
    <w:rsid w:val="00822685"/>
    <w:rsid w:val="0085641C"/>
    <w:rsid w:val="008742BC"/>
    <w:rsid w:val="008859D6"/>
    <w:rsid w:val="00896B8E"/>
    <w:rsid w:val="008B7F24"/>
    <w:rsid w:val="008E7354"/>
    <w:rsid w:val="009B15F3"/>
    <w:rsid w:val="009C1E27"/>
    <w:rsid w:val="009C2C6E"/>
    <w:rsid w:val="009D7A55"/>
    <w:rsid w:val="009E49D5"/>
    <w:rsid w:val="009F0B64"/>
    <w:rsid w:val="00A04B1B"/>
    <w:rsid w:val="00A16143"/>
    <w:rsid w:val="00A332AF"/>
    <w:rsid w:val="00A3474D"/>
    <w:rsid w:val="00A40F18"/>
    <w:rsid w:val="00A419B0"/>
    <w:rsid w:val="00A92691"/>
    <w:rsid w:val="00AC2C6B"/>
    <w:rsid w:val="00B309FA"/>
    <w:rsid w:val="00B40B95"/>
    <w:rsid w:val="00B43FF7"/>
    <w:rsid w:val="00B7084B"/>
    <w:rsid w:val="00B771C6"/>
    <w:rsid w:val="00B9550D"/>
    <w:rsid w:val="00B979B9"/>
    <w:rsid w:val="00BB608B"/>
    <w:rsid w:val="00BD3AE0"/>
    <w:rsid w:val="00BF5319"/>
    <w:rsid w:val="00C74F38"/>
    <w:rsid w:val="00C95031"/>
    <w:rsid w:val="00CB7820"/>
    <w:rsid w:val="00CC0456"/>
    <w:rsid w:val="00CE501C"/>
    <w:rsid w:val="00D1289B"/>
    <w:rsid w:val="00D3230C"/>
    <w:rsid w:val="00D74C67"/>
    <w:rsid w:val="00D85317"/>
    <w:rsid w:val="00D854C6"/>
    <w:rsid w:val="00DE0BE8"/>
    <w:rsid w:val="00E057D4"/>
    <w:rsid w:val="00E634E1"/>
    <w:rsid w:val="00E7351F"/>
    <w:rsid w:val="00E835B6"/>
    <w:rsid w:val="00E94E45"/>
    <w:rsid w:val="00EB158D"/>
    <w:rsid w:val="00ED3C77"/>
    <w:rsid w:val="00F00F37"/>
    <w:rsid w:val="00F22B99"/>
    <w:rsid w:val="00F57386"/>
    <w:rsid w:val="00F75956"/>
    <w:rsid w:val="00F80145"/>
    <w:rsid w:val="00F807D6"/>
    <w:rsid w:val="00FB56B6"/>
    <w:rsid w:val="00FC413E"/>
    <w:rsid w:val="00FC516D"/>
    <w:rsid w:val="00FD1711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516D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uiPriority w:val="99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3B4336"/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85317"/>
    <w:rPr>
      <w:rFonts w:eastAsia="Lucida Sans Unicode" w:cs="Mangal"/>
      <w:kern w:val="2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634E1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E634E1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6D8923-65D6-4C1B-A283-AF3A0A582D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Meler Julia</cp:lastModifiedBy>
  <cp:revision>5</cp:revision>
  <cp:lastPrinted>2024-11-18T10:01:00Z</cp:lastPrinted>
  <dcterms:created xsi:type="dcterms:W3CDTF">2024-11-18T09:14:00Z</dcterms:created>
  <dcterms:modified xsi:type="dcterms:W3CDTF">2024-11-18T10:01:00Z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746ac137-0ba9-40a8-8001-606af6d92d34</vt:lpwstr>
  </property>
  <property fmtid="{D5CDD505-2E9C-101B-9397-08002B2CF9AE}" pid="10" name="bjClsUserRVM">
    <vt:lpwstr>[]</vt:lpwstr>
  </property>
  <property fmtid="{D5CDD505-2E9C-101B-9397-08002B2CF9AE}" pid="11" name="bjSaver">
    <vt:lpwstr>WVBxPzxBpT8pXlb20EgwCZTe/FmsAhSr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