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6C633" w14:textId="08C87586" w:rsidR="00A90F78" w:rsidRDefault="00A90F78" w:rsidP="00A90F78">
      <w:pPr>
        <w:spacing w:before="120"/>
        <w:ind w:left="6237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 xml:space="preserve">Załącznik nr 3a do SWZ </w:t>
      </w:r>
    </w:p>
    <w:p w14:paraId="4059CE85" w14:textId="4EF218BB" w:rsidR="00A90F78" w:rsidRPr="00A90F78" w:rsidRDefault="00A90F78" w:rsidP="00A90F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94BCA73" w14:textId="77777777" w:rsidR="00A90F78" w:rsidRPr="00A90F78" w:rsidRDefault="00A90F78" w:rsidP="00A90F7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BA26F87" w14:textId="77777777" w:rsidR="00A90F78" w:rsidRPr="00A90F78" w:rsidRDefault="00A90F78" w:rsidP="00A90F7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19D4809" w14:textId="77777777" w:rsidR="00A90F78" w:rsidRPr="00A90F78" w:rsidRDefault="00A90F78" w:rsidP="00A90F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3BFD2EE" w14:textId="68672626" w:rsidR="00A90F78" w:rsidRPr="00A90F78" w:rsidRDefault="00A90F78" w:rsidP="00A90F78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>OŚWIADCZENIE</w:t>
      </w:r>
    </w:p>
    <w:p w14:paraId="37084A21" w14:textId="55F4B4D5" w:rsidR="00A90F78" w:rsidRPr="00BE3664" w:rsidRDefault="00A90F78" w:rsidP="00BE3664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A90F78">
        <w:rPr>
          <w:rFonts w:ascii="Cambria" w:hAnsi="Cambria" w:cs="Arial"/>
          <w:b/>
          <w:bCs/>
          <w:sz w:val="22"/>
          <w:szCs w:val="22"/>
        </w:rPr>
        <w:br/>
      </w:r>
      <w:r w:rsidRPr="00BE3664">
        <w:rPr>
          <w:rFonts w:ascii="Cambria" w:hAnsi="Cambria" w:cs="Arial"/>
          <w:b/>
          <w:sz w:val="22"/>
          <w:szCs w:val="22"/>
        </w:rPr>
        <w:t xml:space="preserve">DOTYCZĄCE PRZESŁANEK WYKLUCZENIA Z POSTĘPOWANIA </w:t>
      </w:r>
    </w:p>
    <w:p w14:paraId="5410B252" w14:textId="77777777" w:rsid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40D87F42" w14:textId="0B0B6F9A" w:rsidR="00A90F78" w:rsidRPr="00A90F78" w:rsidRDefault="00A90F78" w:rsidP="00A90F78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>Na potrzeby</w:t>
      </w:r>
      <w:r w:rsidRPr="00A90F78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90F78">
        <w:rPr>
          <w:rFonts w:ascii="Cambria" w:hAnsi="Cambria" w:cs="Arial"/>
          <w:bCs/>
          <w:sz w:val="22"/>
          <w:szCs w:val="22"/>
        </w:rPr>
        <w:t>postępowania o udzielenie zamówienia publicznego prowadzonego przez Zamawiającego –  Nadleśnictwo Czersk w trybie podstawowym bez negocjacji, o którym mowa w art. 275 pkt 1 ustawy 11 września 2019 r. Prawo za</w:t>
      </w:r>
      <w:r w:rsidR="008C1608">
        <w:rPr>
          <w:rFonts w:ascii="Cambria" w:hAnsi="Cambria" w:cs="Arial"/>
          <w:bCs/>
          <w:sz w:val="22"/>
          <w:szCs w:val="22"/>
        </w:rPr>
        <w:t>mówień publicznych (Dz. U. z 2021 r. poz. 1129</w:t>
      </w:r>
      <w:r w:rsidRPr="00A90F78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Pr="00A90F78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A90F78">
        <w:rPr>
          <w:rFonts w:ascii="Cambria" w:hAnsi="Cambria" w:cs="Arial"/>
          <w:bCs/>
          <w:sz w:val="22"/>
          <w:szCs w:val="22"/>
        </w:rPr>
        <w:t xml:space="preserve">. zm.) na </w:t>
      </w:r>
      <w:r w:rsidRPr="00A90F78">
        <w:rPr>
          <w:rFonts w:ascii="Cambria" w:hAnsi="Cambria" w:cs="Arial"/>
          <w:b/>
          <w:bCs/>
          <w:sz w:val="22"/>
          <w:szCs w:val="22"/>
        </w:rPr>
        <w:t>„</w:t>
      </w:r>
      <w:r w:rsidRPr="00A90F78">
        <w:rPr>
          <w:rFonts w:ascii="Cambria" w:hAnsi="Cambria"/>
          <w:b/>
          <w:bCs/>
          <w:i/>
          <w:color w:val="000000"/>
          <w:sz w:val="22"/>
          <w:szCs w:val="22"/>
        </w:rPr>
        <w:t>BIEŻĄCE UTRZYMANIE DRÓG LEŚNYCH W</w:t>
      </w:r>
      <w:r w:rsidR="00D36C3C">
        <w:rPr>
          <w:rFonts w:ascii="Cambria" w:hAnsi="Cambria"/>
          <w:b/>
          <w:bCs/>
          <w:i/>
          <w:color w:val="000000"/>
          <w:sz w:val="22"/>
          <w:szCs w:val="22"/>
        </w:rPr>
        <w:t xml:space="preserve"> 202</w:t>
      </w:r>
      <w:r w:rsidR="006240CB">
        <w:rPr>
          <w:rFonts w:ascii="Cambria" w:hAnsi="Cambria"/>
          <w:b/>
          <w:bCs/>
          <w:i/>
          <w:color w:val="000000"/>
          <w:sz w:val="22"/>
          <w:szCs w:val="22"/>
        </w:rPr>
        <w:t>3</w:t>
      </w:r>
      <w:r w:rsidRPr="00A90F78">
        <w:rPr>
          <w:rFonts w:ascii="Cambria" w:hAnsi="Cambria"/>
          <w:b/>
          <w:bCs/>
          <w:i/>
          <w:color w:val="000000"/>
          <w:sz w:val="22"/>
          <w:szCs w:val="22"/>
        </w:rPr>
        <w:t xml:space="preserve"> ROKU</w:t>
      </w:r>
      <w:r w:rsidRPr="00A90F78">
        <w:rPr>
          <w:rFonts w:ascii="Cambria" w:hAnsi="Cambria" w:cs="Arial"/>
          <w:b/>
          <w:bCs/>
          <w:sz w:val="22"/>
          <w:szCs w:val="22"/>
        </w:rPr>
        <w:t>”</w:t>
      </w:r>
    </w:p>
    <w:p w14:paraId="4C96D6ED" w14:textId="77777777" w:rsidR="00A90F78" w:rsidRPr="00A90F78" w:rsidRDefault="00A90F78" w:rsidP="00A90F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51C014AB" w14:textId="77777777" w:rsidR="00A90F78" w:rsidRPr="00A90F78" w:rsidRDefault="00A90F78" w:rsidP="00A90F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5359DF1" w14:textId="50E5C467" w:rsid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F908EE" w14:textId="77777777" w:rsidR="00A90F78" w:rsidRP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06B42B17" w14:textId="1E361D7C" w:rsidR="00A90F78" w:rsidRPr="00A90F78" w:rsidRDefault="00A90F78" w:rsidP="00F81120">
      <w:pPr>
        <w:ind w:right="2"/>
        <w:jc w:val="both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 xml:space="preserve">Oświadczam, że nie podlegam wykluczeniu z postępowania na podstawie </w:t>
      </w:r>
      <w:r w:rsidR="002626A4">
        <w:rPr>
          <w:rFonts w:ascii="Cambria" w:hAnsi="Cambria" w:cs="Arial"/>
          <w:sz w:val="22"/>
          <w:szCs w:val="22"/>
        </w:rPr>
        <w:t xml:space="preserve">art. 108 ust. 1 Ustawy oraz 109 ust 1 pkt </w:t>
      </w:r>
      <w:r w:rsidR="00F81120">
        <w:rPr>
          <w:rFonts w:ascii="Cambria" w:hAnsi="Cambria" w:cs="Arial"/>
          <w:sz w:val="22"/>
          <w:szCs w:val="22"/>
        </w:rPr>
        <w:t>1,</w:t>
      </w:r>
      <w:r w:rsidR="002626A4">
        <w:rPr>
          <w:rFonts w:ascii="Cambria" w:hAnsi="Cambria" w:cs="Arial"/>
          <w:sz w:val="22"/>
          <w:szCs w:val="22"/>
        </w:rPr>
        <w:t>4,5,7 PZP.</w:t>
      </w:r>
      <w:r w:rsidR="00F81120">
        <w:rPr>
          <w:rFonts w:ascii="Cambria" w:hAnsi="Cambria" w:cs="Arial"/>
          <w:sz w:val="22"/>
          <w:szCs w:val="22"/>
        </w:rPr>
        <w:t xml:space="preserve"> </w:t>
      </w:r>
      <w:r w:rsidR="00F81120" w:rsidRPr="00F81120">
        <w:rPr>
          <w:rFonts w:ascii="Cambria" w:hAnsi="Cambria" w:cs="Arial"/>
          <w:sz w:val="22"/>
          <w:szCs w:val="22"/>
        </w:rPr>
        <w:t xml:space="preserve">Oświadczam, że nie podlegam wykluczeniu </w:t>
      </w:r>
      <w:r w:rsidR="00F81120">
        <w:rPr>
          <w:rFonts w:ascii="Cambria" w:hAnsi="Cambria" w:cs="Arial"/>
          <w:sz w:val="22"/>
          <w:szCs w:val="22"/>
        </w:rPr>
        <w:br/>
      </w:r>
      <w:r w:rsidR="00F81120" w:rsidRPr="00F81120">
        <w:rPr>
          <w:rFonts w:ascii="Cambria" w:hAnsi="Cambria" w:cs="Arial"/>
          <w:sz w:val="22"/>
          <w:szCs w:val="22"/>
        </w:rPr>
        <w:t>z postępowania na podstawi</w:t>
      </w:r>
      <w:r w:rsidR="00F81120">
        <w:rPr>
          <w:rFonts w:ascii="Cambria" w:hAnsi="Cambria" w:cs="Arial"/>
          <w:sz w:val="22"/>
          <w:szCs w:val="22"/>
        </w:rPr>
        <w:t xml:space="preserve">e art. 7 ust. 1 pkt 1-3 ustawy </w:t>
      </w:r>
      <w:r w:rsidR="00F81120" w:rsidRPr="00F81120">
        <w:rPr>
          <w:rFonts w:ascii="Cambria" w:hAnsi="Cambria" w:cs="Arial"/>
          <w:sz w:val="22"/>
          <w:szCs w:val="22"/>
        </w:rPr>
        <w:t>z dnia 13 kwietnia 2022 r. o szczególnych rozwiązaniach w zakresie przeciwdziałania wspieraniu agresji na Ukrainę oraz służących ochronie bezpieczeństwa narodowego (Dz. U. z 2022 r. poz. 835).</w:t>
      </w:r>
    </w:p>
    <w:p w14:paraId="32F922D3" w14:textId="77777777" w:rsidR="00A90F78" w:rsidRPr="00A90F78" w:rsidRDefault="00A90F78" w:rsidP="00A90F78">
      <w:pPr>
        <w:ind w:left="10" w:right="2"/>
        <w:rPr>
          <w:rFonts w:ascii="Cambria" w:hAnsi="Cambria" w:cs="Arial"/>
          <w:sz w:val="22"/>
          <w:szCs w:val="22"/>
        </w:rPr>
      </w:pPr>
    </w:p>
    <w:p w14:paraId="1AB9D916" w14:textId="77777777" w:rsidR="00A90F78" w:rsidRPr="00A90F78" w:rsidRDefault="00A90F78" w:rsidP="00A90F78">
      <w:pPr>
        <w:spacing w:after="4" w:line="250" w:lineRule="auto"/>
        <w:ind w:left="-5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>…………….…….................................</w:t>
      </w:r>
      <w:r w:rsidRPr="00A90F78">
        <w:rPr>
          <w:rFonts w:ascii="Cambria" w:hAnsi="Cambria" w:cs="Arial"/>
          <w:i/>
          <w:sz w:val="22"/>
          <w:szCs w:val="22"/>
        </w:rPr>
        <w:t>(miejscowość),</w:t>
      </w:r>
      <w:r w:rsidRPr="00A90F78">
        <w:rPr>
          <w:rFonts w:ascii="Cambria" w:hAnsi="Cambria" w:cs="Arial"/>
          <w:sz w:val="22"/>
          <w:szCs w:val="22"/>
        </w:rPr>
        <w:t xml:space="preserve"> dnia ………….……..... r.</w:t>
      </w:r>
    </w:p>
    <w:p w14:paraId="66C9F210" w14:textId="77777777" w:rsidR="00A90F78" w:rsidRP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5BC3E209" w14:textId="4A3E99EC" w:rsidR="00A90F78" w:rsidRPr="00A90F78" w:rsidRDefault="00A90F78" w:rsidP="00F81120">
      <w:pPr>
        <w:ind w:left="10" w:right="2"/>
        <w:jc w:val="both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…………................ Ustawy </w:t>
      </w:r>
      <w:r w:rsidRPr="00A90F78">
        <w:rPr>
          <w:rFonts w:ascii="Cambria" w:hAnsi="Cambria" w:cs="Arial"/>
          <w:i/>
          <w:sz w:val="22"/>
          <w:szCs w:val="22"/>
        </w:rPr>
        <w:t>(podać mającą zastosowanie podstawę wykluczenia spośród wymienionych w art. 108 ust. 1 Ustawy).</w:t>
      </w:r>
      <w:r w:rsidRPr="00A90F78">
        <w:rPr>
          <w:rFonts w:ascii="Cambria" w:hAnsi="Cambria" w:cs="Arial"/>
          <w:sz w:val="22"/>
          <w:szCs w:val="22"/>
        </w:rPr>
        <w:t xml:space="preserve"> Jednocześnie oświadczam, że w związku </w:t>
      </w:r>
      <w:r w:rsidRPr="00A90F78">
        <w:rPr>
          <w:rFonts w:ascii="Cambria" w:hAnsi="Cambria" w:cs="Arial"/>
          <w:sz w:val="22"/>
          <w:szCs w:val="22"/>
        </w:rPr>
        <w:br/>
        <w:t>z ww. okolicznością, na podstawie art. 110 ust. 2 Ustawy podjąłem następujące środki naprawcze: …………………………………………………………………………………………………………………</w:t>
      </w:r>
    </w:p>
    <w:p w14:paraId="1D86C4FA" w14:textId="77777777" w:rsidR="00A90F78" w:rsidRP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5EA3C707" w14:textId="77777777" w:rsidR="00A90F78" w:rsidRDefault="00A90F78" w:rsidP="00A90F78">
      <w:pPr>
        <w:ind w:left="10" w:right="2"/>
        <w:rPr>
          <w:rFonts w:ascii="Cambria" w:hAnsi="Cambria" w:cs="Arial"/>
          <w:sz w:val="22"/>
          <w:szCs w:val="22"/>
        </w:rPr>
      </w:pPr>
    </w:p>
    <w:p w14:paraId="563F73E0" w14:textId="77777777" w:rsidR="00A90F78" w:rsidRPr="00A90F78" w:rsidRDefault="00A90F78" w:rsidP="00A90F78">
      <w:pPr>
        <w:ind w:left="10" w:right="2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 xml:space="preserve">…………….…..............................…. </w:t>
      </w:r>
      <w:r w:rsidRPr="00A90F78">
        <w:rPr>
          <w:rFonts w:ascii="Cambria" w:hAnsi="Cambria" w:cs="Arial"/>
          <w:i/>
          <w:sz w:val="22"/>
          <w:szCs w:val="22"/>
        </w:rPr>
        <w:t xml:space="preserve">(miejscowość), </w:t>
      </w:r>
      <w:r w:rsidRPr="00A90F78">
        <w:rPr>
          <w:rFonts w:ascii="Cambria" w:hAnsi="Cambria" w:cs="Arial"/>
          <w:sz w:val="22"/>
          <w:szCs w:val="22"/>
        </w:rPr>
        <w:t xml:space="preserve">dnia …………………......... r. </w:t>
      </w:r>
    </w:p>
    <w:p w14:paraId="5B4D3609" w14:textId="77777777" w:rsid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3C753B77" w14:textId="77777777" w:rsidR="00BE3664" w:rsidRPr="00A90F78" w:rsidRDefault="00BE3664" w:rsidP="00BE366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877202A" w14:textId="77777777" w:rsidR="00BE3664" w:rsidRPr="00A90F78" w:rsidRDefault="00BE3664" w:rsidP="00BE366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A90F78">
        <w:rPr>
          <w:rFonts w:ascii="Cambria" w:hAnsi="Cambria" w:cs="Arial"/>
          <w:bCs/>
          <w:sz w:val="22"/>
          <w:szCs w:val="22"/>
        </w:rPr>
        <w:br/>
        <w:t>(podpis podmiotu udostępniającego lub osoby przez niego upoważnionej)</w:t>
      </w:r>
    </w:p>
    <w:p w14:paraId="0D19E698" w14:textId="77777777" w:rsidR="00BE3664" w:rsidRPr="00A90F78" w:rsidRDefault="00BE3664" w:rsidP="00BE3664">
      <w:pPr>
        <w:rPr>
          <w:rFonts w:ascii="Cambria" w:hAnsi="Cambria" w:cs="Arial"/>
          <w:bCs/>
          <w:i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 xml:space="preserve">Dokument musi być złożony  </w:t>
      </w:r>
      <w:r w:rsidRPr="00A90F78">
        <w:rPr>
          <w:rFonts w:ascii="Cambria" w:hAnsi="Cambria" w:cs="Arial"/>
          <w:bCs/>
          <w:i/>
          <w:sz w:val="22"/>
          <w:szCs w:val="22"/>
        </w:rPr>
        <w:tab/>
      </w:r>
      <w:r w:rsidRPr="00A90F78">
        <w:rPr>
          <w:rFonts w:ascii="Cambria" w:hAnsi="Cambria" w:cs="Arial"/>
          <w:bCs/>
          <w:i/>
          <w:sz w:val="22"/>
          <w:szCs w:val="22"/>
        </w:rPr>
        <w:br/>
        <w:t>w formie elektronicznej i być podpisany kwalifikowanym podpisem elektronicznym,</w:t>
      </w:r>
    </w:p>
    <w:p w14:paraId="35B00819" w14:textId="77777777" w:rsidR="00BE3664" w:rsidRPr="00A90F78" w:rsidRDefault="00BE3664" w:rsidP="00BE3664">
      <w:pPr>
        <w:rPr>
          <w:rFonts w:ascii="Cambria" w:hAnsi="Cambria" w:cs="Arial"/>
          <w:bCs/>
          <w:i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3D33675F" w14:textId="77777777" w:rsidR="00BE3664" w:rsidRPr="00A90F78" w:rsidRDefault="00BE3664" w:rsidP="00BE3664">
      <w:pPr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 xml:space="preserve">lub podpisem osobistym. </w:t>
      </w:r>
    </w:p>
    <w:p w14:paraId="143E7E05" w14:textId="77777777" w:rsidR="00BE3664" w:rsidRPr="00A90F78" w:rsidRDefault="00BE3664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4C173EA5" w14:textId="77777777" w:rsidR="00A90F78" w:rsidRDefault="00A90F78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02ACC4C" w14:textId="77777777" w:rsidR="00D00204" w:rsidRDefault="00D00204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54EC357C" w14:textId="77777777" w:rsidR="00D00204" w:rsidRDefault="00D00204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92129B3" w14:textId="5047C021" w:rsidR="00BF1351" w:rsidRPr="00A90F78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A690F" w:rsidRPr="00A90F78">
        <w:rPr>
          <w:rFonts w:ascii="Cambria" w:hAnsi="Cambria" w:cs="Arial"/>
          <w:b/>
          <w:bCs/>
          <w:sz w:val="22"/>
          <w:szCs w:val="22"/>
        </w:rPr>
        <w:t>3b</w:t>
      </w:r>
      <w:r w:rsidR="00BF1351" w:rsidRPr="00A90F78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C4FDEF3" w14:textId="77777777" w:rsidR="00BF1351" w:rsidRPr="00A90F78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Pr="00A90F78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Pr="00A90F78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Pr="00A90F78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Pr="00A90F78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Pr="00A90F78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A90F78"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Pr="00A90F78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C83D7C0" w14:textId="07CF73EC" w:rsidR="008A52A2" w:rsidRPr="00A90F78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>Na potrzeby</w:t>
      </w:r>
      <w:r w:rsidRPr="00A90F78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90F78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A52A2" w:rsidRPr="00A90F78">
        <w:rPr>
          <w:rFonts w:ascii="Cambria" w:hAnsi="Cambria" w:cs="Arial"/>
          <w:bCs/>
          <w:sz w:val="22"/>
          <w:szCs w:val="22"/>
        </w:rPr>
        <w:t xml:space="preserve">Nadleśnictwo </w:t>
      </w:r>
      <w:r w:rsidR="006A690F" w:rsidRPr="00A90F78">
        <w:rPr>
          <w:rFonts w:ascii="Cambria" w:hAnsi="Cambria" w:cs="Arial"/>
          <w:bCs/>
          <w:sz w:val="22"/>
          <w:szCs w:val="22"/>
        </w:rPr>
        <w:t>Czersk</w:t>
      </w:r>
      <w:r w:rsidRPr="00A90F78"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</w:t>
      </w:r>
      <w:r w:rsidR="00D00204">
        <w:rPr>
          <w:rFonts w:ascii="Cambria" w:hAnsi="Cambria" w:cs="Arial"/>
          <w:bCs/>
          <w:sz w:val="22"/>
          <w:szCs w:val="22"/>
        </w:rPr>
        <w:t>ówień publicznych (Dz. U. z 2021 r. poz. 1129</w:t>
      </w:r>
      <w:r w:rsidRPr="00A90F78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Pr="00A90F78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A90F78">
        <w:rPr>
          <w:rFonts w:ascii="Cambria" w:hAnsi="Cambria" w:cs="Arial"/>
          <w:bCs/>
          <w:sz w:val="22"/>
          <w:szCs w:val="22"/>
        </w:rPr>
        <w:t xml:space="preserve">. zm.) na </w:t>
      </w:r>
      <w:r w:rsidR="008A52A2" w:rsidRPr="00A90F78">
        <w:rPr>
          <w:rFonts w:ascii="Cambria" w:hAnsi="Cambria" w:cs="Arial"/>
          <w:b/>
          <w:bCs/>
          <w:sz w:val="22"/>
          <w:szCs w:val="22"/>
        </w:rPr>
        <w:t>„</w:t>
      </w:r>
      <w:r w:rsidR="006A690F" w:rsidRPr="00A90F78">
        <w:rPr>
          <w:rFonts w:ascii="Cambria" w:hAnsi="Cambria"/>
          <w:b/>
          <w:bCs/>
          <w:i/>
          <w:color w:val="000000"/>
          <w:sz w:val="22"/>
          <w:szCs w:val="22"/>
        </w:rPr>
        <w:t>BIEŻĄC</w:t>
      </w:r>
      <w:r w:rsidR="00D36C3C">
        <w:rPr>
          <w:rFonts w:ascii="Cambria" w:hAnsi="Cambria"/>
          <w:b/>
          <w:bCs/>
          <w:i/>
          <w:color w:val="000000"/>
          <w:sz w:val="22"/>
          <w:szCs w:val="22"/>
        </w:rPr>
        <w:t>E UTRZYMANIE DRÓG LEŚNYCH W 202</w:t>
      </w:r>
      <w:r w:rsidR="007B5EFC">
        <w:rPr>
          <w:rFonts w:ascii="Cambria" w:hAnsi="Cambria"/>
          <w:b/>
          <w:bCs/>
          <w:i/>
          <w:color w:val="000000"/>
          <w:sz w:val="22"/>
          <w:szCs w:val="22"/>
        </w:rPr>
        <w:t>3</w:t>
      </w:r>
      <w:r w:rsidR="006A690F" w:rsidRPr="00A90F78">
        <w:rPr>
          <w:rFonts w:ascii="Cambria" w:hAnsi="Cambria"/>
          <w:b/>
          <w:bCs/>
          <w:i/>
          <w:color w:val="000000"/>
          <w:sz w:val="22"/>
          <w:szCs w:val="22"/>
        </w:rPr>
        <w:t xml:space="preserve"> ROKU</w:t>
      </w:r>
      <w:r w:rsidR="008A52A2" w:rsidRPr="00A90F78">
        <w:rPr>
          <w:rFonts w:ascii="Cambria" w:hAnsi="Cambria" w:cs="Arial"/>
          <w:b/>
          <w:bCs/>
          <w:sz w:val="22"/>
          <w:szCs w:val="22"/>
        </w:rPr>
        <w:t>”</w:t>
      </w:r>
    </w:p>
    <w:p w14:paraId="6C4430C2" w14:textId="77777777" w:rsidR="00BF1351" w:rsidRPr="00A90F78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Pr="00A90F78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A90F78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Pr="00A90F78" w:rsidRDefault="00BF1351" w:rsidP="00BF1351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1BB83FB5" w14:textId="7A6EF582" w:rsidR="00BF1351" w:rsidRPr="00A90F78" w:rsidRDefault="00BF1351" w:rsidP="00BF1351">
      <w:pPr>
        <w:jc w:val="both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A90F78">
        <w:rPr>
          <w:rFonts w:ascii="Cambria" w:hAnsi="Cambria" w:cs="Arial"/>
          <w:sz w:val="22"/>
          <w:szCs w:val="22"/>
        </w:rPr>
        <w:t>spełniam/</w:t>
      </w:r>
      <w:r w:rsidRPr="00A90F78">
        <w:rPr>
          <w:rFonts w:ascii="Cambria" w:hAnsi="Cambria" w:cs="Arial"/>
          <w:sz w:val="22"/>
          <w:szCs w:val="22"/>
        </w:rPr>
        <w:t>reprezentowany przeze mnie podmiot spełnia warunki udziału w postępowaniu określone przez Zamawiającego w pkt ______ specyfikacji warunków zamówienia, które udostępnia</w:t>
      </w:r>
      <w:r w:rsidR="00A41CC3" w:rsidRPr="00A90F78">
        <w:rPr>
          <w:rFonts w:ascii="Cambria" w:hAnsi="Cambria" w:cs="Arial"/>
          <w:sz w:val="22"/>
          <w:szCs w:val="22"/>
        </w:rPr>
        <w:t>m</w:t>
      </w:r>
      <w:r w:rsidRPr="00A90F78">
        <w:rPr>
          <w:rFonts w:ascii="Cambria" w:hAnsi="Cambria" w:cs="Arial"/>
          <w:sz w:val="22"/>
          <w:szCs w:val="22"/>
        </w:rPr>
        <w:t xml:space="preserve"> Wykonawcy w/w postępowaniu. </w:t>
      </w:r>
    </w:p>
    <w:p w14:paraId="4A3D80C9" w14:textId="77777777" w:rsidR="00BF1351" w:rsidRPr="00A90F78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A90F78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A90F78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Pr="00A90F78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Pr="00A90F78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68A71EC" w14:textId="39D79867" w:rsidR="00BF1351" w:rsidRPr="00A90F78" w:rsidRDefault="00BF1351" w:rsidP="008A52A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A90F78">
        <w:rPr>
          <w:rFonts w:ascii="Cambria" w:hAnsi="Cambria" w:cs="Arial"/>
          <w:bCs/>
          <w:sz w:val="22"/>
          <w:szCs w:val="22"/>
        </w:rPr>
        <w:br/>
        <w:t>(podpis podmiotu udostępniającego lub osoby przez niego upoważnionej)</w:t>
      </w:r>
      <w:bookmarkStart w:id="0" w:name="_Hlk63003516"/>
    </w:p>
    <w:p w14:paraId="2841379D" w14:textId="66864B1E" w:rsidR="00BF1351" w:rsidRPr="00A90F78" w:rsidRDefault="00BF1351" w:rsidP="00BF1351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A90F78">
        <w:rPr>
          <w:rFonts w:ascii="Cambria" w:hAnsi="Cambria" w:cs="Arial"/>
          <w:bCs/>
          <w:i/>
          <w:sz w:val="22"/>
          <w:szCs w:val="22"/>
        </w:rPr>
        <w:t xml:space="preserve">Dokument musi być złożony  </w:t>
      </w:r>
      <w:r w:rsidRPr="00A90F78">
        <w:rPr>
          <w:rFonts w:ascii="Cambria" w:hAnsi="Cambria" w:cs="Arial"/>
          <w:bCs/>
          <w:i/>
          <w:sz w:val="22"/>
          <w:szCs w:val="22"/>
        </w:rPr>
        <w:tab/>
      </w:r>
      <w:r w:rsidRPr="00A90F78"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0304B" w:rsidRPr="00A90F78">
        <w:rPr>
          <w:rFonts w:ascii="Cambria" w:hAnsi="Cambria" w:cs="Arial"/>
          <w:bCs/>
          <w:i/>
          <w:sz w:val="22"/>
          <w:szCs w:val="22"/>
        </w:rPr>
        <w:t xml:space="preserve"> i być </w:t>
      </w:r>
      <w:r w:rsidRPr="00A90F78">
        <w:rPr>
          <w:rFonts w:ascii="Cambria" w:hAnsi="Cambria" w:cs="Arial"/>
          <w:bCs/>
          <w:i/>
          <w:sz w:val="22"/>
          <w:szCs w:val="22"/>
        </w:rPr>
        <w:t xml:space="preserve">podpisany kwalifikowanym </w:t>
      </w:r>
      <w:r w:rsidR="0030304B" w:rsidRPr="00A90F78">
        <w:rPr>
          <w:rFonts w:ascii="Cambria" w:hAnsi="Cambria" w:cs="Arial"/>
          <w:bCs/>
          <w:i/>
          <w:sz w:val="22"/>
          <w:szCs w:val="22"/>
        </w:rPr>
        <w:t>podpisem elektronicznym</w:t>
      </w:r>
      <w:r w:rsidRPr="00A90F78">
        <w:rPr>
          <w:rFonts w:ascii="Cambria" w:hAnsi="Cambria" w:cs="Arial"/>
          <w:bCs/>
          <w:i/>
          <w:sz w:val="22"/>
          <w:szCs w:val="22"/>
        </w:rPr>
        <w:t>,</w:t>
      </w:r>
    </w:p>
    <w:p w14:paraId="68FF4372" w14:textId="77777777" w:rsidR="00BF1351" w:rsidRPr="00A90F78" w:rsidRDefault="00BF1351" w:rsidP="00BF1351">
      <w:pPr>
        <w:rPr>
          <w:rFonts w:ascii="Cambria" w:hAnsi="Cambria" w:cs="Arial"/>
          <w:bCs/>
          <w:i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1949D5D2" w14:textId="4CD534E0" w:rsidR="00790244" w:rsidRPr="00A90F78" w:rsidRDefault="00BF1351" w:rsidP="008A52A2">
      <w:pPr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>lub podpisem osobistym</w:t>
      </w:r>
      <w:r w:rsidR="0067552C" w:rsidRPr="00A90F78">
        <w:rPr>
          <w:rFonts w:ascii="Cambria" w:hAnsi="Cambria" w:cs="Arial"/>
          <w:bCs/>
          <w:i/>
          <w:sz w:val="22"/>
          <w:szCs w:val="22"/>
        </w:rPr>
        <w:t>.</w:t>
      </w:r>
      <w:r w:rsidRPr="00A90F78">
        <w:rPr>
          <w:rFonts w:ascii="Cambria" w:hAnsi="Cambria" w:cs="Arial"/>
          <w:bCs/>
          <w:i/>
          <w:sz w:val="22"/>
          <w:szCs w:val="22"/>
        </w:rPr>
        <w:t xml:space="preserve"> </w:t>
      </w:r>
      <w:bookmarkEnd w:id="0"/>
      <w:bookmarkEnd w:id="1"/>
    </w:p>
    <w:sectPr w:rsidR="00790244" w:rsidRPr="00A90F78" w:rsidSect="00A90F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568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315EE" w14:textId="77777777" w:rsidR="00837122" w:rsidRDefault="00837122">
      <w:r>
        <w:separator/>
      </w:r>
    </w:p>
  </w:endnote>
  <w:endnote w:type="continuationSeparator" w:id="0">
    <w:p w14:paraId="5BD42D08" w14:textId="77777777" w:rsidR="00837122" w:rsidRDefault="00837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BEA34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21A8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E1F8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BEDA9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CDA44" w14:textId="77777777" w:rsidR="00837122" w:rsidRDefault="00837122">
      <w:r>
        <w:separator/>
      </w:r>
    </w:p>
  </w:footnote>
  <w:footnote w:type="continuationSeparator" w:id="0">
    <w:p w14:paraId="7255BCE2" w14:textId="77777777" w:rsidR="00837122" w:rsidRDefault="008371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2E4DF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6D428" w14:textId="77777777" w:rsidR="00050E2E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351"/>
    <w:rsid w:val="00080BAE"/>
    <w:rsid w:val="001A5C12"/>
    <w:rsid w:val="002626A4"/>
    <w:rsid w:val="002C26A0"/>
    <w:rsid w:val="0030304B"/>
    <w:rsid w:val="00311497"/>
    <w:rsid w:val="00311569"/>
    <w:rsid w:val="00355134"/>
    <w:rsid w:val="003F5547"/>
    <w:rsid w:val="00403E3E"/>
    <w:rsid w:val="004C53D6"/>
    <w:rsid w:val="006240CB"/>
    <w:rsid w:val="006566BA"/>
    <w:rsid w:val="0067552C"/>
    <w:rsid w:val="006A690F"/>
    <w:rsid w:val="00740E3A"/>
    <w:rsid w:val="00790244"/>
    <w:rsid w:val="007B5EFC"/>
    <w:rsid w:val="007E5C87"/>
    <w:rsid w:val="00837122"/>
    <w:rsid w:val="008A52A2"/>
    <w:rsid w:val="008C1608"/>
    <w:rsid w:val="008C2B40"/>
    <w:rsid w:val="008D0BEA"/>
    <w:rsid w:val="00A05ECA"/>
    <w:rsid w:val="00A41CC3"/>
    <w:rsid w:val="00A61A17"/>
    <w:rsid w:val="00A90F78"/>
    <w:rsid w:val="00B30729"/>
    <w:rsid w:val="00B66947"/>
    <w:rsid w:val="00BE3664"/>
    <w:rsid w:val="00BF1351"/>
    <w:rsid w:val="00C833E2"/>
    <w:rsid w:val="00CE323D"/>
    <w:rsid w:val="00CF4903"/>
    <w:rsid w:val="00D00204"/>
    <w:rsid w:val="00D017C6"/>
    <w:rsid w:val="00D01CA0"/>
    <w:rsid w:val="00D02285"/>
    <w:rsid w:val="00D36C3C"/>
    <w:rsid w:val="00D83A08"/>
    <w:rsid w:val="00D95ACC"/>
    <w:rsid w:val="00DD7446"/>
    <w:rsid w:val="00E62991"/>
    <w:rsid w:val="00E778E9"/>
    <w:rsid w:val="00EE1F8A"/>
    <w:rsid w:val="00F81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8D0AF77E-D488-41D1-A1B9-7DACEE73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next w:val="Normalny"/>
    <w:link w:val="Nagwek2Znak"/>
    <w:uiPriority w:val="9"/>
    <w:unhideWhenUsed/>
    <w:qFormat/>
    <w:rsid w:val="00A90F78"/>
    <w:pPr>
      <w:keepNext/>
      <w:keepLines/>
      <w:spacing w:after="17" w:line="254" w:lineRule="auto"/>
      <w:ind w:left="579" w:hanging="10"/>
      <w:jc w:val="center"/>
      <w:outlineLvl w:val="1"/>
    </w:pPr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2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2A2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A90F78"/>
    <w:rPr>
      <w:rFonts w:ascii="Century Gothic" w:eastAsia="Century Gothic" w:hAnsi="Century Gothic" w:cs="Century Gothic"/>
      <w:b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603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Jadwiga Bartosz</cp:lastModifiedBy>
  <cp:revision>7</cp:revision>
  <cp:lastPrinted>2022-06-08T07:22:00Z</cp:lastPrinted>
  <dcterms:created xsi:type="dcterms:W3CDTF">2022-06-01T12:53:00Z</dcterms:created>
  <dcterms:modified xsi:type="dcterms:W3CDTF">2023-02-03T13:01:00Z</dcterms:modified>
</cp:coreProperties>
</file>