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998AF" w14:textId="77777777" w:rsidR="00DA509A" w:rsidRPr="00E34A9F" w:rsidRDefault="00D37E9A" w:rsidP="00842B4E">
      <w:pPr>
        <w:jc w:val="right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>Z</w:t>
      </w:r>
      <w:r w:rsidR="00983423" w:rsidRPr="00E34A9F">
        <w:rPr>
          <w:rFonts w:ascii="Calibri" w:hAnsi="Calibri" w:cs="Calibri"/>
        </w:rPr>
        <w:t>ałącznik</w:t>
      </w:r>
      <w:r w:rsidR="009D515A" w:rsidRPr="00E34A9F">
        <w:rPr>
          <w:rFonts w:ascii="Calibri" w:hAnsi="Calibri" w:cs="Calibri"/>
        </w:rPr>
        <w:t xml:space="preserve"> nr </w:t>
      </w:r>
      <w:r w:rsidR="00983423" w:rsidRPr="00E34A9F">
        <w:rPr>
          <w:rFonts w:ascii="Calibri" w:hAnsi="Calibri" w:cs="Calibri"/>
        </w:rPr>
        <w:t xml:space="preserve"> </w:t>
      </w:r>
      <w:r w:rsidR="00063348" w:rsidRPr="00E34A9F">
        <w:rPr>
          <w:rFonts w:ascii="Calibri" w:hAnsi="Calibri" w:cs="Calibri"/>
        </w:rPr>
        <w:t>1</w:t>
      </w:r>
      <w:r w:rsidR="00BA3F0E" w:rsidRPr="00E34A9F">
        <w:rPr>
          <w:rFonts w:ascii="Calibri" w:hAnsi="Calibri" w:cs="Calibri"/>
        </w:rPr>
        <w:t xml:space="preserve"> do S</w:t>
      </w:r>
      <w:r w:rsidR="00D62E51" w:rsidRPr="00E34A9F">
        <w:rPr>
          <w:rFonts w:ascii="Calibri" w:hAnsi="Calibri" w:cs="Calibri"/>
        </w:rPr>
        <w:t>WZ</w:t>
      </w:r>
    </w:p>
    <w:p w14:paraId="29C32580" w14:textId="77777777" w:rsidR="00DA509A" w:rsidRPr="00E34A9F" w:rsidRDefault="00DA509A" w:rsidP="001C7E78">
      <w:pPr>
        <w:rPr>
          <w:rFonts w:ascii="Calibri" w:hAnsi="Calibri" w:cs="Calibri"/>
        </w:rPr>
      </w:pPr>
    </w:p>
    <w:p w14:paraId="3E82749E" w14:textId="77777777" w:rsidR="00DA509A" w:rsidRPr="00E34A9F" w:rsidRDefault="00F2478F" w:rsidP="00F2478F">
      <w:pPr>
        <w:tabs>
          <w:tab w:val="left" w:pos="4440"/>
          <w:tab w:val="right" w:pos="9070"/>
        </w:tabs>
        <w:ind w:left="4248"/>
        <w:rPr>
          <w:rFonts w:ascii="Calibri" w:hAnsi="Calibri" w:cs="Calibri"/>
        </w:rPr>
      </w:pPr>
      <w:r w:rsidRPr="00E34A9F">
        <w:rPr>
          <w:rFonts w:ascii="Calibri" w:hAnsi="Calibri" w:cs="Calibri"/>
        </w:rPr>
        <w:tab/>
      </w:r>
      <w:r w:rsidRPr="00E34A9F">
        <w:rPr>
          <w:rFonts w:ascii="Calibri" w:hAnsi="Calibri" w:cs="Calibri"/>
        </w:rPr>
        <w:tab/>
      </w:r>
      <w:r w:rsidR="00F30C2A" w:rsidRPr="00E34A9F">
        <w:rPr>
          <w:rFonts w:ascii="Calibri" w:hAnsi="Calibri" w:cs="Calibri"/>
        </w:rPr>
        <w:t>………………  dn</w:t>
      </w:r>
      <w:r w:rsidR="002A1F3B" w:rsidRPr="00E34A9F">
        <w:rPr>
          <w:rFonts w:ascii="Calibri" w:hAnsi="Calibri" w:cs="Calibri"/>
        </w:rPr>
        <w:t xml:space="preserve">. </w:t>
      </w:r>
      <w:r w:rsidR="00DA509A" w:rsidRPr="00E34A9F">
        <w:rPr>
          <w:rFonts w:ascii="Calibri" w:hAnsi="Calibri" w:cs="Calibri"/>
        </w:rPr>
        <w:t>…………………………</w:t>
      </w:r>
      <w:r w:rsidR="00320A56" w:rsidRPr="00E34A9F">
        <w:rPr>
          <w:rFonts w:ascii="Calibri" w:hAnsi="Calibri" w:cs="Calibri"/>
        </w:rPr>
        <w:t>202</w:t>
      </w:r>
      <w:r w:rsidR="00A67398">
        <w:rPr>
          <w:rFonts w:ascii="Calibri" w:hAnsi="Calibri" w:cs="Calibri"/>
        </w:rPr>
        <w:t>3</w:t>
      </w:r>
      <w:r w:rsidR="001F6BF7" w:rsidRPr="00E34A9F">
        <w:rPr>
          <w:rFonts w:ascii="Calibri" w:hAnsi="Calibri" w:cs="Calibri"/>
        </w:rPr>
        <w:t xml:space="preserve"> </w:t>
      </w:r>
      <w:r w:rsidR="00D80BA5" w:rsidRPr="00E34A9F">
        <w:rPr>
          <w:rFonts w:ascii="Calibri" w:hAnsi="Calibri" w:cs="Calibri"/>
        </w:rPr>
        <w:t>r.</w:t>
      </w:r>
    </w:p>
    <w:p w14:paraId="2DC0B86D" w14:textId="77777777" w:rsidR="00DA509A" w:rsidRPr="00E34A9F" w:rsidRDefault="00DA509A" w:rsidP="00DA509A">
      <w:pPr>
        <w:jc w:val="right"/>
        <w:rPr>
          <w:rFonts w:ascii="Calibri" w:hAnsi="Calibri" w:cs="Calibri"/>
        </w:rPr>
      </w:pPr>
    </w:p>
    <w:p w14:paraId="556FFE12" w14:textId="77777777" w:rsidR="002A1F3B" w:rsidRPr="00E34A9F" w:rsidRDefault="002A1F3B" w:rsidP="002F68AE">
      <w:pPr>
        <w:tabs>
          <w:tab w:val="left" w:pos="6360"/>
        </w:tabs>
        <w:rPr>
          <w:rFonts w:ascii="Calibri" w:hAnsi="Calibri" w:cs="Calibri"/>
        </w:rPr>
      </w:pPr>
    </w:p>
    <w:p w14:paraId="4472D586" w14:textId="77777777" w:rsidR="002A1F3B" w:rsidRPr="00E34A9F" w:rsidRDefault="00DA509A" w:rsidP="002A1F3B">
      <w:pPr>
        <w:tabs>
          <w:tab w:val="left" w:pos="6360"/>
        </w:tabs>
        <w:rPr>
          <w:rFonts w:ascii="Calibri" w:hAnsi="Calibri" w:cs="Calibri"/>
        </w:rPr>
      </w:pPr>
      <w:bookmarkStart w:id="0" w:name="_Hlk114131683"/>
      <w:r w:rsidRPr="00E34A9F">
        <w:rPr>
          <w:rFonts w:ascii="Calibri" w:hAnsi="Calibri" w:cs="Calibri"/>
        </w:rPr>
        <w:t>................................................</w:t>
      </w:r>
    </w:p>
    <w:p w14:paraId="04765F7B" w14:textId="77777777" w:rsidR="00DA509A" w:rsidRPr="00E34A9F" w:rsidRDefault="00235B00" w:rsidP="002A1F3B">
      <w:pPr>
        <w:tabs>
          <w:tab w:val="left" w:pos="6360"/>
        </w:tabs>
        <w:rPr>
          <w:rFonts w:ascii="Calibri" w:hAnsi="Calibri" w:cs="Calibri"/>
        </w:rPr>
      </w:pPr>
      <w:r w:rsidRPr="00E34A9F">
        <w:rPr>
          <w:rFonts w:ascii="Calibri" w:hAnsi="Calibri" w:cs="Calibri"/>
        </w:rPr>
        <w:t>(Nazwa i adres W</w:t>
      </w:r>
      <w:r w:rsidR="006C262E" w:rsidRPr="00E34A9F">
        <w:rPr>
          <w:rFonts w:ascii="Calibri" w:hAnsi="Calibri" w:cs="Calibri"/>
        </w:rPr>
        <w:t xml:space="preserve">ykonawcy)  </w:t>
      </w:r>
    </w:p>
    <w:bookmarkEnd w:id="0"/>
    <w:p w14:paraId="4C39B771" w14:textId="77777777" w:rsidR="00DA509A" w:rsidRPr="00E34A9F" w:rsidRDefault="00983423" w:rsidP="00DA509A">
      <w:pPr>
        <w:pStyle w:val="Nagwek1"/>
        <w:jc w:val="center"/>
        <w:rPr>
          <w:rFonts w:ascii="Calibri" w:hAnsi="Calibri" w:cs="Calibri"/>
          <w:iCs/>
          <w:color w:val="auto"/>
          <w:sz w:val="24"/>
          <w:szCs w:val="24"/>
        </w:rPr>
      </w:pPr>
      <w:r w:rsidRPr="00E34A9F">
        <w:rPr>
          <w:rFonts w:ascii="Calibri" w:hAnsi="Calibri" w:cs="Calibri"/>
          <w:iCs/>
          <w:color w:val="auto"/>
          <w:sz w:val="24"/>
          <w:szCs w:val="24"/>
          <w:lang w:val="pl-PL"/>
        </w:rPr>
        <w:t>O</w:t>
      </w:r>
      <w:r w:rsidR="00DA509A" w:rsidRPr="00E34A9F">
        <w:rPr>
          <w:rFonts w:ascii="Calibri" w:hAnsi="Calibri" w:cs="Calibri"/>
          <w:iCs/>
          <w:color w:val="auto"/>
          <w:sz w:val="24"/>
          <w:szCs w:val="24"/>
        </w:rPr>
        <w:t xml:space="preserve"> F E R T A</w:t>
      </w:r>
    </w:p>
    <w:p w14:paraId="5D3F4802" w14:textId="77777777" w:rsidR="002C238D" w:rsidRPr="00F71D69" w:rsidRDefault="00DA509A" w:rsidP="002C238D">
      <w:pPr>
        <w:jc w:val="both"/>
        <w:rPr>
          <w:rFonts w:ascii="Calibri" w:hAnsi="Calibri" w:cs="Calibri"/>
          <w:b/>
          <w:u w:val="single"/>
        </w:rPr>
      </w:pPr>
      <w:r w:rsidRPr="00E34A9F">
        <w:rPr>
          <w:rFonts w:ascii="Calibri" w:hAnsi="Calibri" w:cs="Calibri"/>
          <w:b/>
          <w:bCs/>
        </w:rPr>
        <w:t xml:space="preserve">Nawiązując do </w:t>
      </w:r>
      <w:r w:rsidR="00007FA5">
        <w:rPr>
          <w:rFonts w:ascii="Calibri" w:hAnsi="Calibri" w:cs="Calibri"/>
          <w:b/>
          <w:bCs/>
        </w:rPr>
        <w:t>ogłoszenia o zamówieniu</w:t>
      </w:r>
      <w:r w:rsidRPr="00E34A9F">
        <w:rPr>
          <w:rFonts w:ascii="Calibri" w:hAnsi="Calibri" w:cs="Calibri"/>
          <w:b/>
          <w:bCs/>
        </w:rPr>
        <w:t xml:space="preserve"> </w:t>
      </w:r>
      <w:r w:rsidR="00017D2A" w:rsidRPr="00E34A9F">
        <w:rPr>
          <w:rFonts w:ascii="Calibri" w:hAnsi="Calibri" w:cs="Calibri"/>
          <w:b/>
          <w:bCs/>
        </w:rPr>
        <w:t>na realizację zamówienia publicznego</w:t>
      </w:r>
      <w:r w:rsidRPr="00E34A9F">
        <w:rPr>
          <w:rFonts w:ascii="Calibri" w:hAnsi="Calibri" w:cs="Calibri"/>
          <w:b/>
        </w:rPr>
        <w:t xml:space="preserve"> </w:t>
      </w:r>
      <w:r w:rsidRPr="00E34A9F">
        <w:rPr>
          <w:rFonts w:ascii="Calibri" w:hAnsi="Calibri" w:cs="Calibri"/>
          <w:b/>
          <w:bCs/>
        </w:rPr>
        <w:t>na:</w:t>
      </w:r>
      <w:r w:rsidR="00F35B31">
        <w:rPr>
          <w:rFonts w:ascii="Calibri" w:hAnsi="Calibri" w:cs="Calibri"/>
          <w:b/>
          <w:bCs/>
        </w:rPr>
        <w:t xml:space="preserve"> </w:t>
      </w:r>
      <w:r w:rsidR="002C238D" w:rsidRPr="00A60115">
        <w:rPr>
          <w:rFonts w:ascii="Calibri" w:hAnsi="Calibri" w:cs="Calibri"/>
          <w:u w:val="single"/>
        </w:rPr>
        <w:t>badanie barier wysokiej dzietności – rodziny i związki w Polsce</w:t>
      </w:r>
      <w:r w:rsidR="002C238D" w:rsidRPr="00F71D69">
        <w:rPr>
          <w:rFonts w:ascii="Calibri" w:hAnsi="Calibri" w:cs="Calibri"/>
          <w:u w:val="single"/>
        </w:rPr>
        <w:t xml:space="preserve">. </w:t>
      </w:r>
    </w:p>
    <w:p w14:paraId="5FBA6C63" w14:textId="77777777" w:rsidR="00016153" w:rsidRDefault="00F35B31" w:rsidP="00F35B31">
      <w:pPr>
        <w:pStyle w:val="Bezodstpw"/>
        <w:spacing w:before="120"/>
        <w:ind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016153" w:rsidRPr="00E34A9F">
        <w:rPr>
          <w:rFonts w:ascii="Calibri" w:hAnsi="Calibri" w:cs="Calibri"/>
        </w:rPr>
        <w:t xml:space="preserve">godnie z wymaganiami określonymi w specyfikacji warunków zamówienia dla tego </w:t>
      </w:r>
      <w:r w:rsidR="00AD6DC0" w:rsidRPr="00E34A9F">
        <w:rPr>
          <w:rFonts w:ascii="Calibri" w:hAnsi="Calibri" w:cs="Calibri"/>
        </w:rPr>
        <w:t xml:space="preserve">postępowania </w:t>
      </w:r>
      <w:r w:rsidR="00016153" w:rsidRPr="00E34A9F">
        <w:rPr>
          <w:rFonts w:ascii="Calibri" w:hAnsi="Calibri" w:cs="Calibri"/>
        </w:rPr>
        <w:t>składamy niniejszą ofertę:</w:t>
      </w:r>
    </w:p>
    <w:p w14:paraId="0DDCEEE1" w14:textId="77777777" w:rsidR="007F063F" w:rsidRPr="0067381E" w:rsidRDefault="008573A3" w:rsidP="007F063F">
      <w:pPr>
        <w:pStyle w:val="Bezodstpw"/>
        <w:numPr>
          <w:ilvl w:val="0"/>
          <w:numId w:val="50"/>
        </w:numPr>
        <w:spacing w:before="120"/>
        <w:ind w:left="284" w:hanging="284"/>
        <w:jc w:val="both"/>
        <w:rPr>
          <w:rFonts w:ascii="Calibri" w:hAnsi="Calibri" w:cs="Calibri"/>
        </w:rPr>
      </w:pPr>
      <w:r w:rsidRPr="0067381E">
        <w:rPr>
          <w:rFonts w:ascii="Calibri" w:hAnsi="Calibri" w:cs="Calibri"/>
        </w:rPr>
        <w:t xml:space="preserve">Oferowana cena za świadczenie usług </w:t>
      </w:r>
      <w:r w:rsidR="002D26B6" w:rsidRPr="0067381E">
        <w:rPr>
          <w:rFonts w:ascii="Calibri" w:hAnsi="Calibri" w:cs="Calibri"/>
        </w:rPr>
        <w:t>w</w:t>
      </w:r>
      <w:r w:rsidRPr="0067381E">
        <w:rPr>
          <w:rFonts w:ascii="Calibri" w:hAnsi="Calibri" w:cs="Calibri"/>
        </w:rPr>
        <w:t xml:space="preserve"> ww. postępowaniu wynosi: ………………</w:t>
      </w:r>
      <w:r w:rsidR="002D26B6" w:rsidRPr="0067381E">
        <w:rPr>
          <w:rFonts w:ascii="Calibri" w:hAnsi="Calibri" w:cs="Calibri"/>
        </w:rPr>
        <w:t>…</w:t>
      </w:r>
      <w:r w:rsidRPr="0067381E">
        <w:rPr>
          <w:rFonts w:ascii="Calibri" w:hAnsi="Calibri" w:cs="Calibri"/>
        </w:rPr>
        <w:t>………………....… zł (słownie: ……………</w:t>
      </w:r>
      <w:r w:rsidR="002D26B6" w:rsidRPr="0067381E">
        <w:rPr>
          <w:rFonts w:ascii="Calibri" w:hAnsi="Calibri" w:cs="Calibri"/>
        </w:rPr>
        <w:t>…………………..</w:t>
      </w:r>
      <w:r w:rsidRPr="0067381E">
        <w:rPr>
          <w:rFonts w:ascii="Calibri" w:hAnsi="Calibri" w:cs="Calibri"/>
        </w:rPr>
        <w:t xml:space="preserve">…………………. złotych ) brutto. </w:t>
      </w:r>
    </w:p>
    <w:p w14:paraId="4C8962D4" w14:textId="77777777" w:rsidR="00C25FC1" w:rsidRDefault="002C238D" w:rsidP="00C25FC1">
      <w:pPr>
        <w:pStyle w:val="Bezodstpw"/>
        <w:numPr>
          <w:ilvl w:val="0"/>
          <w:numId w:val="50"/>
        </w:numPr>
        <w:spacing w:before="120"/>
        <w:ind w:left="284" w:hanging="284"/>
        <w:jc w:val="both"/>
        <w:rPr>
          <w:rFonts w:ascii="Calibri" w:hAnsi="Calibri" w:cs="Calibri"/>
        </w:rPr>
      </w:pPr>
      <w:r w:rsidRPr="0067381E">
        <w:rPr>
          <w:rFonts w:ascii="Calibri" w:hAnsi="Calibri" w:cs="Calibri"/>
        </w:rPr>
        <w:t>Oświadczamy, że wielkość bazy aktywnych respondentów, którą dysponujemy wynosi ……………</w:t>
      </w:r>
      <w:r w:rsidR="002E7DAA" w:rsidRPr="0067381E">
        <w:rPr>
          <w:rFonts w:ascii="Calibri" w:hAnsi="Calibri" w:cs="Calibri"/>
        </w:rPr>
        <w:t>…</w:t>
      </w:r>
      <w:r w:rsidRPr="0067381E">
        <w:rPr>
          <w:rFonts w:ascii="Calibri" w:hAnsi="Calibri" w:cs="Calibri"/>
        </w:rPr>
        <w:t>…</w:t>
      </w:r>
      <w:r w:rsidR="002E7DAA" w:rsidRPr="0067381E">
        <w:rPr>
          <w:rFonts w:ascii="Calibri" w:hAnsi="Calibri" w:cs="Calibri"/>
        </w:rPr>
        <w:t>……………..</w:t>
      </w:r>
      <w:r w:rsidRPr="0067381E">
        <w:rPr>
          <w:rFonts w:ascii="Calibri" w:hAnsi="Calibri" w:cs="Calibri"/>
        </w:rPr>
        <w:t>..</w:t>
      </w:r>
      <w:r w:rsidR="002E7DAA" w:rsidRPr="0067381E">
        <w:rPr>
          <w:rFonts w:ascii="Calibri" w:hAnsi="Calibri" w:cs="Calibri"/>
        </w:rPr>
        <w:t xml:space="preserve"> .</w:t>
      </w:r>
    </w:p>
    <w:p w14:paraId="57EF286D" w14:textId="02AD46FF" w:rsidR="00C25FC1" w:rsidRPr="00C25FC1" w:rsidRDefault="008573A3" w:rsidP="00C25FC1">
      <w:pPr>
        <w:pStyle w:val="Bezodstpw"/>
        <w:numPr>
          <w:ilvl w:val="0"/>
          <w:numId w:val="50"/>
        </w:numPr>
        <w:spacing w:before="120"/>
        <w:ind w:left="284" w:hanging="284"/>
        <w:jc w:val="both"/>
        <w:rPr>
          <w:rFonts w:ascii="Calibri" w:hAnsi="Calibri" w:cs="Calibri"/>
        </w:rPr>
      </w:pPr>
      <w:r w:rsidRPr="00C25FC1">
        <w:rPr>
          <w:rFonts w:asciiTheme="minorHAnsi" w:hAnsiTheme="minorHAnsi" w:cstheme="minorHAnsi"/>
        </w:rPr>
        <w:t>Oświadczamy, że</w:t>
      </w:r>
      <w:r w:rsidR="00C25FC1" w:rsidRPr="00C25FC1">
        <w:rPr>
          <w:rFonts w:asciiTheme="minorHAnsi" w:hAnsiTheme="minorHAnsi" w:cstheme="minorHAnsi"/>
        </w:rPr>
        <w:t>:</w:t>
      </w:r>
    </w:p>
    <w:p w14:paraId="7A6EC950" w14:textId="7AC7A418" w:rsidR="00313E99" w:rsidRPr="00C25FC1" w:rsidRDefault="00C25FC1" w:rsidP="00C25FC1">
      <w:pPr>
        <w:numPr>
          <w:ilvl w:val="0"/>
          <w:numId w:val="55"/>
        </w:numPr>
        <w:tabs>
          <w:tab w:val="left" w:pos="360"/>
        </w:tabs>
        <w:contextualSpacing/>
        <w:jc w:val="both"/>
        <w:rPr>
          <w:rFonts w:asciiTheme="minorHAnsi" w:hAnsiTheme="minorHAnsi" w:cstheme="minorHAnsi"/>
        </w:rPr>
      </w:pPr>
      <w:r w:rsidRPr="00C25FC1">
        <w:rPr>
          <w:rFonts w:asciiTheme="minorHAnsi" w:hAnsiTheme="minorHAnsi" w:cstheme="minorHAnsi"/>
        </w:rPr>
        <w:t xml:space="preserve"> </w:t>
      </w:r>
      <w:r w:rsidR="008573A3" w:rsidRPr="00C25FC1">
        <w:rPr>
          <w:rFonts w:asciiTheme="minorHAnsi" w:hAnsiTheme="minorHAnsi" w:cstheme="minorHAnsi"/>
        </w:rPr>
        <w:t xml:space="preserve"> </w:t>
      </w:r>
      <w:r w:rsidRPr="00C25FC1">
        <w:rPr>
          <w:rFonts w:asciiTheme="minorHAnsi" w:hAnsiTheme="minorHAnsi" w:cstheme="minorHAnsi"/>
        </w:rPr>
        <w:t>ł</w:t>
      </w:r>
      <w:r w:rsidR="00DF04D6" w:rsidRPr="00C25FC1">
        <w:rPr>
          <w:rFonts w:asciiTheme="minorHAnsi" w:hAnsiTheme="minorHAnsi" w:cstheme="minorHAnsi"/>
        </w:rPr>
        <w:t xml:space="preserve">ączna </w:t>
      </w:r>
      <w:r w:rsidR="00313E99" w:rsidRPr="00C25FC1">
        <w:rPr>
          <w:rFonts w:asciiTheme="minorHAnsi" w:hAnsiTheme="minorHAnsi" w:cstheme="minorHAnsi"/>
        </w:rPr>
        <w:t>liczba respondentów w badaniach zrealizowanych na próbie 2000-3999 respondentów</w:t>
      </w:r>
      <w:r w:rsidR="00DF04D6" w:rsidRPr="00C25FC1">
        <w:rPr>
          <w:rFonts w:asciiTheme="minorHAnsi" w:hAnsiTheme="minorHAnsi" w:cstheme="minorHAnsi"/>
        </w:rPr>
        <w:t>:</w:t>
      </w:r>
      <w:r w:rsidR="005852B6" w:rsidRPr="00C25FC1">
        <w:rPr>
          <w:rFonts w:asciiTheme="minorHAnsi" w:hAnsiTheme="minorHAnsi" w:cstheme="minorHAnsi"/>
        </w:rPr>
        <w:t xml:space="preserve">  ….</w:t>
      </w:r>
      <w:r w:rsidR="00DF04D6" w:rsidRPr="00C25FC1">
        <w:rPr>
          <w:rFonts w:asciiTheme="minorHAnsi" w:hAnsiTheme="minorHAnsi" w:cstheme="minorHAnsi"/>
        </w:rPr>
        <w:t xml:space="preserve">…… </w:t>
      </w:r>
      <w:r w:rsidR="005852B6" w:rsidRPr="00C25FC1">
        <w:rPr>
          <w:rFonts w:asciiTheme="minorHAnsi" w:hAnsiTheme="minorHAnsi" w:cstheme="minorHAnsi"/>
        </w:rPr>
        <w:t>x 1 =</w:t>
      </w:r>
      <w:r w:rsidR="00313E99" w:rsidRPr="00C25FC1">
        <w:rPr>
          <w:rFonts w:asciiTheme="minorHAnsi" w:hAnsiTheme="minorHAnsi" w:cstheme="minorHAnsi"/>
        </w:rPr>
        <w:t xml:space="preserve"> </w:t>
      </w:r>
      <w:r w:rsidR="005852B6" w:rsidRPr="00C25FC1">
        <w:rPr>
          <w:rFonts w:asciiTheme="minorHAnsi" w:hAnsiTheme="minorHAnsi" w:cstheme="minorHAnsi"/>
        </w:rPr>
        <w:t>………………….;</w:t>
      </w:r>
    </w:p>
    <w:p w14:paraId="3FD4A601" w14:textId="25B4808A" w:rsidR="00EF2122" w:rsidRPr="00C25FC1" w:rsidRDefault="00C25FC1" w:rsidP="00C25FC1">
      <w:pPr>
        <w:pStyle w:val="Akapitzlist"/>
        <w:numPr>
          <w:ilvl w:val="0"/>
          <w:numId w:val="55"/>
        </w:numPr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C25FC1">
        <w:rPr>
          <w:rFonts w:asciiTheme="minorHAnsi" w:hAnsiTheme="minorHAnsi" w:cstheme="minorHAnsi"/>
          <w:sz w:val="24"/>
          <w:szCs w:val="24"/>
        </w:rPr>
        <w:t>ł</w:t>
      </w:r>
      <w:r w:rsidR="00103551" w:rsidRPr="00C25FC1">
        <w:rPr>
          <w:rFonts w:asciiTheme="minorHAnsi" w:hAnsiTheme="minorHAnsi" w:cstheme="minorHAnsi"/>
          <w:sz w:val="24"/>
          <w:szCs w:val="24"/>
        </w:rPr>
        <w:t xml:space="preserve">ączna </w:t>
      </w:r>
      <w:r w:rsidR="00313E99" w:rsidRPr="00C25FC1">
        <w:rPr>
          <w:rFonts w:asciiTheme="minorHAnsi" w:hAnsiTheme="minorHAnsi" w:cstheme="minorHAnsi"/>
          <w:sz w:val="24"/>
          <w:szCs w:val="24"/>
        </w:rPr>
        <w:t>liczba respondentów w badaniach zrealizowanych na próbie 4000-5999 respondentów</w:t>
      </w:r>
      <w:r w:rsidR="00EF2122" w:rsidRPr="00C25FC1">
        <w:rPr>
          <w:rFonts w:asciiTheme="minorHAnsi" w:hAnsiTheme="minorHAnsi" w:cstheme="minorHAnsi"/>
          <w:sz w:val="24"/>
          <w:szCs w:val="24"/>
        </w:rPr>
        <w:t>: ……………..x</w:t>
      </w:r>
      <w:r w:rsidR="00313E99" w:rsidRPr="00C25FC1">
        <w:rPr>
          <w:rFonts w:asciiTheme="minorHAnsi" w:hAnsiTheme="minorHAnsi" w:cstheme="minorHAnsi"/>
          <w:sz w:val="24"/>
          <w:szCs w:val="24"/>
        </w:rPr>
        <w:t xml:space="preserve"> 1,5</w:t>
      </w:r>
      <w:r w:rsidR="00EF2122" w:rsidRPr="00C25FC1">
        <w:rPr>
          <w:rFonts w:asciiTheme="minorHAnsi" w:hAnsiTheme="minorHAnsi" w:cstheme="minorHAnsi"/>
          <w:sz w:val="24"/>
          <w:szCs w:val="24"/>
        </w:rPr>
        <w:t xml:space="preserve"> = …………………… </w:t>
      </w:r>
      <w:r w:rsidR="00313E99" w:rsidRPr="00C25FC1">
        <w:rPr>
          <w:rFonts w:asciiTheme="minorHAnsi" w:hAnsiTheme="minorHAnsi" w:cstheme="minorHAnsi"/>
          <w:sz w:val="24"/>
          <w:szCs w:val="24"/>
        </w:rPr>
        <w:t>;</w:t>
      </w:r>
    </w:p>
    <w:p w14:paraId="07DB01E7" w14:textId="681D2D01" w:rsidR="00313E99" w:rsidRDefault="00C25FC1" w:rsidP="00C25FC1">
      <w:pPr>
        <w:pStyle w:val="Akapitzlist"/>
        <w:numPr>
          <w:ilvl w:val="0"/>
          <w:numId w:val="55"/>
        </w:numPr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C25FC1">
        <w:rPr>
          <w:rFonts w:asciiTheme="minorHAnsi" w:hAnsiTheme="minorHAnsi" w:cstheme="minorHAnsi"/>
          <w:sz w:val="24"/>
          <w:szCs w:val="24"/>
        </w:rPr>
        <w:t>ł</w:t>
      </w:r>
      <w:r w:rsidR="00103551" w:rsidRPr="00C25FC1">
        <w:rPr>
          <w:rFonts w:asciiTheme="minorHAnsi" w:hAnsiTheme="minorHAnsi" w:cstheme="minorHAnsi"/>
          <w:sz w:val="24"/>
          <w:szCs w:val="24"/>
        </w:rPr>
        <w:t xml:space="preserve">ączna </w:t>
      </w:r>
      <w:r w:rsidR="00313E99" w:rsidRPr="00C25FC1">
        <w:rPr>
          <w:rFonts w:asciiTheme="minorHAnsi" w:hAnsiTheme="minorHAnsi" w:cstheme="minorHAnsi"/>
          <w:sz w:val="24"/>
          <w:szCs w:val="24"/>
        </w:rPr>
        <w:t>liczba respondentów w badaniach zrealizowanych na próbie 6000 i</w:t>
      </w:r>
      <w:r w:rsidR="00E53AF5">
        <w:rPr>
          <w:rFonts w:asciiTheme="minorHAnsi" w:hAnsiTheme="minorHAnsi" w:cstheme="minorHAnsi"/>
          <w:sz w:val="24"/>
          <w:szCs w:val="24"/>
        </w:rPr>
        <w:t xml:space="preserve"> </w:t>
      </w:r>
      <w:r w:rsidR="00313E99" w:rsidRPr="00C25FC1">
        <w:rPr>
          <w:rFonts w:asciiTheme="minorHAnsi" w:hAnsiTheme="minorHAnsi" w:cstheme="minorHAnsi"/>
          <w:sz w:val="24"/>
          <w:szCs w:val="24"/>
        </w:rPr>
        <w:t>więcej respondentów</w:t>
      </w:r>
      <w:r w:rsidR="00EF2122" w:rsidRPr="00C25FC1">
        <w:rPr>
          <w:rFonts w:asciiTheme="minorHAnsi" w:hAnsiTheme="minorHAnsi" w:cstheme="minorHAnsi"/>
          <w:sz w:val="24"/>
          <w:szCs w:val="24"/>
        </w:rPr>
        <w:t>: ……………… x</w:t>
      </w:r>
      <w:r w:rsidR="00103551" w:rsidRPr="00C25FC1">
        <w:rPr>
          <w:rFonts w:asciiTheme="minorHAnsi" w:hAnsiTheme="minorHAnsi" w:cstheme="minorHAnsi"/>
          <w:sz w:val="24"/>
          <w:szCs w:val="24"/>
        </w:rPr>
        <w:t xml:space="preserve"> </w:t>
      </w:r>
      <w:r w:rsidR="00EF2122" w:rsidRPr="00C25FC1">
        <w:rPr>
          <w:rFonts w:asciiTheme="minorHAnsi" w:hAnsiTheme="minorHAnsi" w:cstheme="minorHAnsi"/>
          <w:sz w:val="24"/>
          <w:szCs w:val="24"/>
        </w:rPr>
        <w:t>2</w:t>
      </w:r>
      <w:r w:rsidR="00103551" w:rsidRPr="00C25FC1">
        <w:rPr>
          <w:rFonts w:asciiTheme="minorHAnsi" w:hAnsiTheme="minorHAnsi" w:cstheme="minorHAnsi"/>
          <w:sz w:val="24"/>
          <w:szCs w:val="24"/>
        </w:rPr>
        <w:t xml:space="preserve"> = </w:t>
      </w:r>
      <w:r w:rsidR="00313E99" w:rsidRPr="00C25FC1">
        <w:rPr>
          <w:rFonts w:asciiTheme="minorHAnsi" w:hAnsiTheme="minorHAnsi" w:cstheme="minorHAnsi"/>
          <w:sz w:val="24"/>
          <w:szCs w:val="24"/>
        </w:rPr>
        <w:t xml:space="preserve"> </w:t>
      </w:r>
      <w:r w:rsidR="00103551" w:rsidRPr="00C25FC1">
        <w:rPr>
          <w:rFonts w:asciiTheme="minorHAnsi" w:hAnsiTheme="minorHAnsi" w:cstheme="minorHAnsi"/>
          <w:sz w:val="24"/>
          <w:szCs w:val="24"/>
        </w:rPr>
        <w:t xml:space="preserve">……………………. </w:t>
      </w:r>
    </w:p>
    <w:p w14:paraId="244EA873" w14:textId="23FC53BA" w:rsidR="00AB59B7" w:rsidRDefault="00AB59B7" w:rsidP="00AB59B7">
      <w:pPr>
        <w:tabs>
          <w:tab w:val="left" w:pos="360"/>
        </w:tabs>
        <w:ind w:left="284"/>
        <w:jc w:val="both"/>
        <w:rPr>
          <w:rFonts w:asciiTheme="minorHAnsi" w:hAnsiTheme="minorHAnsi" w:cstheme="minorHAnsi"/>
        </w:rPr>
      </w:pPr>
      <w:r w:rsidRPr="0067381E">
        <w:rPr>
          <w:rFonts w:asciiTheme="minorHAnsi" w:hAnsiTheme="minorHAnsi" w:cstheme="minorHAnsi"/>
        </w:rPr>
        <w:t>w zrealizowanych badaniach populacji na próbie co najmniej 2 000 respondentów o</w:t>
      </w:r>
      <w:r w:rsidR="00F122E4">
        <w:rPr>
          <w:rFonts w:asciiTheme="minorHAnsi" w:hAnsiTheme="minorHAnsi" w:cstheme="minorHAnsi"/>
        </w:rPr>
        <w:t> </w:t>
      </w:r>
      <w:r w:rsidRPr="0067381E">
        <w:rPr>
          <w:rFonts w:asciiTheme="minorHAnsi" w:hAnsiTheme="minorHAnsi" w:cstheme="minorHAnsi"/>
        </w:rPr>
        <w:t>wartości co najmniej 45 000 zł brutto (słownie: czterdzieści pięć tysięcy złotych brutto) każde, wykonan</w:t>
      </w:r>
      <w:r w:rsidR="00F122E4">
        <w:rPr>
          <w:rFonts w:asciiTheme="minorHAnsi" w:hAnsiTheme="minorHAnsi" w:cstheme="minorHAnsi"/>
        </w:rPr>
        <w:t>ych</w:t>
      </w:r>
      <w:r w:rsidRPr="0067381E">
        <w:rPr>
          <w:rFonts w:asciiTheme="minorHAnsi" w:hAnsiTheme="minorHAnsi" w:cstheme="minorHAnsi"/>
        </w:rPr>
        <w:t xml:space="preserve"> przy zastosowaniu techniki CAWI</w:t>
      </w:r>
      <w:r>
        <w:rPr>
          <w:rFonts w:asciiTheme="minorHAnsi" w:hAnsiTheme="minorHAnsi" w:cstheme="minorHAnsi"/>
        </w:rPr>
        <w:t>.</w:t>
      </w:r>
    </w:p>
    <w:p w14:paraId="3DB99F16" w14:textId="77777777" w:rsidR="002E7DAA" w:rsidRPr="0067381E" w:rsidRDefault="002E7DAA" w:rsidP="007F063F">
      <w:pPr>
        <w:pStyle w:val="Bezodstpw"/>
        <w:numPr>
          <w:ilvl w:val="0"/>
          <w:numId w:val="50"/>
        </w:numPr>
        <w:spacing w:before="120"/>
        <w:ind w:left="284" w:hanging="284"/>
        <w:jc w:val="both"/>
        <w:rPr>
          <w:rFonts w:ascii="Calibri" w:hAnsi="Calibri" w:cs="Calibri"/>
        </w:rPr>
      </w:pPr>
      <w:r w:rsidRPr="0067381E">
        <w:rPr>
          <w:rFonts w:ascii="Calibri" w:hAnsi="Calibri" w:cs="Calibri"/>
        </w:rPr>
        <w:t>Oświadczamy, że:</w:t>
      </w:r>
    </w:p>
    <w:p w14:paraId="1518F1D3" w14:textId="77777777" w:rsidR="002E7DAA" w:rsidRPr="0067381E" w:rsidRDefault="002E7DAA" w:rsidP="002E7DAA">
      <w:pPr>
        <w:pStyle w:val="Bezodstpw"/>
        <w:numPr>
          <w:ilvl w:val="0"/>
          <w:numId w:val="51"/>
        </w:numPr>
        <w:spacing w:before="120"/>
        <w:jc w:val="both"/>
        <w:rPr>
          <w:rFonts w:ascii="Calibri" w:hAnsi="Calibri" w:cs="Calibri"/>
        </w:rPr>
      </w:pPr>
      <w:r w:rsidRPr="0067381E">
        <w:rPr>
          <w:rFonts w:ascii="Calibri" w:hAnsi="Calibri" w:cs="Calibri"/>
        </w:rPr>
        <w:t>posiadamy certyfikat PKJPA w badaniach CAWI*</w:t>
      </w:r>
    </w:p>
    <w:p w14:paraId="7901F587" w14:textId="77777777" w:rsidR="002E7DAA" w:rsidRPr="0067381E" w:rsidRDefault="002E7DAA" w:rsidP="002E7DAA">
      <w:pPr>
        <w:pStyle w:val="Bezodstpw"/>
        <w:numPr>
          <w:ilvl w:val="0"/>
          <w:numId w:val="51"/>
        </w:numPr>
        <w:spacing w:before="120"/>
        <w:jc w:val="both"/>
        <w:rPr>
          <w:rFonts w:ascii="Calibri" w:hAnsi="Calibri" w:cs="Calibri"/>
        </w:rPr>
      </w:pPr>
      <w:r w:rsidRPr="0067381E">
        <w:rPr>
          <w:rFonts w:ascii="Calibri" w:hAnsi="Calibri" w:cs="Calibri"/>
        </w:rPr>
        <w:t>nie posiadamy certyfikatu PKJPA w badaniach CAWI*.</w:t>
      </w:r>
    </w:p>
    <w:p w14:paraId="5B353FFE" w14:textId="77777777" w:rsidR="008573A3" w:rsidRPr="00BC619A" w:rsidRDefault="002C238D" w:rsidP="007F063F">
      <w:pPr>
        <w:pStyle w:val="Bezodstpw"/>
        <w:numPr>
          <w:ilvl w:val="0"/>
          <w:numId w:val="50"/>
        </w:numPr>
        <w:spacing w:before="120"/>
        <w:ind w:left="284" w:hanging="284"/>
        <w:jc w:val="both"/>
        <w:rPr>
          <w:rFonts w:ascii="Calibri" w:hAnsi="Calibri" w:cs="Calibri"/>
        </w:rPr>
      </w:pPr>
      <w:r w:rsidRPr="0067381E">
        <w:rPr>
          <w:rFonts w:ascii="Calibri" w:hAnsi="Calibri" w:cs="Calibri"/>
        </w:rPr>
        <w:t xml:space="preserve"> </w:t>
      </w:r>
      <w:r w:rsidR="008573A3" w:rsidRPr="0067381E">
        <w:rPr>
          <w:rFonts w:ascii="Calibri" w:hAnsi="Calibri" w:cs="Calibri"/>
        </w:rPr>
        <w:t>Oświadczamy, że w cenie naszej oferty zostały uwzględnione wszystkie</w:t>
      </w:r>
      <w:r w:rsidR="008573A3" w:rsidRPr="00BC619A">
        <w:rPr>
          <w:rFonts w:ascii="Calibri" w:hAnsi="Calibri" w:cs="Calibri"/>
        </w:rPr>
        <w:t xml:space="preserve"> koszty wykonania zamówienia zgodnie z postanowieniami SWZ. </w:t>
      </w:r>
    </w:p>
    <w:p w14:paraId="24E4C82B" w14:textId="77777777" w:rsidR="00016153" w:rsidRPr="00E34A9F" w:rsidRDefault="00016153" w:rsidP="007F063F">
      <w:pPr>
        <w:numPr>
          <w:ilvl w:val="0"/>
          <w:numId w:val="50"/>
        </w:numPr>
        <w:spacing w:before="120" w:line="480" w:lineRule="auto"/>
        <w:ind w:left="284" w:hanging="284"/>
        <w:jc w:val="both"/>
        <w:rPr>
          <w:rFonts w:ascii="Calibri" w:hAnsi="Calibri" w:cs="Calibri"/>
          <w:u w:val="single"/>
        </w:rPr>
      </w:pPr>
      <w:r w:rsidRPr="00E34A9F">
        <w:rPr>
          <w:rFonts w:ascii="Calibri" w:hAnsi="Calibri" w:cs="Calibri"/>
          <w:b/>
          <w:u w:val="single"/>
        </w:rPr>
        <w:t>Dane dotyczące Wykonawcy:</w:t>
      </w:r>
    </w:p>
    <w:p w14:paraId="77DFEBBD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 xml:space="preserve">Imię Nazwisko osoby (osób) upoważnionych do podpisania umowy: </w:t>
      </w:r>
    </w:p>
    <w:p w14:paraId="6463B4DC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  <w:lang w:val="de-DE"/>
        </w:rPr>
      </w:pPr>
      <w:r w:rsidRPr="00E34A9F">
        <w:rPr>
          <w:rFonts w:ascii="Calibri" w:hAnsi="Calibri" w:cs="Calibri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601E37DB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telefonu:</w:t>
      </w:r>
      <w:r w:rsidRPr="00E34A9F">
        <w:rPr>
          <w:rFonts w:ascii="Calibri" w:hAnsi="Calibri" w:cs="Calibri"/>
        </w:rPr>
        <w:tab/>
        <w:t>.…/ ……………………</w:t>
      </w:r>
    </w:p>
    <w:p w14:paraId="0251C7E5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faksu:</w:t>
      </w:r>
      <w:r w:rsidRPr="00E34A9F">
        <w:rPr>
          <w:rFonts w:ascii="Calibri" w:hAnsi="Calibri" w:cs="Calibri"/>
        </w:rPr>
        <w:tab/>
        <w:t>.…/ ....................................</w:t>
      </w:r>
    </w:p>
    <w:p w14:paraId="166E4EEC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REGON:</w:t>
      </w:r>
      <w:r w:rsidRPr="00E34A9F">
        <w:rPr>
          <w:rFonts w:ascii="Calibri" w:hAnsi="Calibri" w:cs="Calibri"/>
        </w:rPr>
        <w:tab/>
        <w:t>..........................................   Numer NIP: ..........................................</w:t>
      </w:r>
    </w:p>
    <w:p w14:paraId="20D66617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lastRenderedPageBreak/>
        <w:t>Adres kontaktowy e</w:t>
      </w:r>
      <w:r w:rsidR="00F30C2A" w:rsidRPr="00E34A9F">
        <w:rPr>
          <w:rFonts w:ascii="Calibri" w:hAnsi="Calibri" w:cs="Calibri"/>
        </w:rPr>
        <w:t>-</w:t>
      </w:r>
      <w:r w:rsidRPr="00E34A9F">
        <w:rPr>
          <w:rFonts w:ascii="Calibri" w:hAnsi="Calibri" w:cs="Calibri"/>
        </w:rPr>
        <w:t>mail: ……………………………………………………………</w:t>
      </w:r>
    </w:p>
    <w:p w14:paraId="5C174D3B" w14:textId="47A44D77" w:rsidR="002F0194" w:rsidRPr="007F063F" w:rsidRDefault="00016153" w:rsidP="007F063F">
      <w:pPr>
        <w:spacing w:after="120"/>
        <w:ind w:left="142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  <w:b/>
        </w:rPr>
        <w:t>UWAGA; proszę podać czytelny; adres e-mail na który wykonawca będzie otrzymywał od zamawiającego wszystkie informacje związane z prowadzonym postępowaniem po otwarciu ofert. W</w:t>
      </w:r>
      <w:r w:rsidR="00B72A37">
        <w:rPr>
          <w:rFonts w:ascii="Calibri" w:hAnsi="Calibri" w:cs="Calibri"/>
          <w:b/>
        </w:rPr>
        <w:t xml:space="preserve"> </w:t>
      </w:r>
      <w:r w:rsidRPr="00E34A9F">
        <w:rPr>
          <w:rFonts w:ascii="Calibri" w:hAnsi="Calibri" w:cs="Calibri"/>
          <w:b/>
        </w:rPr>
        <w:t>związku z przysługującymi środkami ochrony prawnej wykonawcy, liczonymi od dnia przekazania informacji należy upewnić się, że podany adres e-mailowy funkcjonuje w sposób poprawny.</w:t>
      </w:r>
    </w:p>
    <w:p w14:paraId="04FAB837" w14:textId="77777777" w:rsidR="002F0194" w:rsidRPr="00161B9F" w:rsidRDefault="002F0194" w:rsidP="007F063F">
      <w:pPr>
        <w:pStyle w:val="Akapitzlist"/>
        <w:numPr>
          <w:ilvl w:val="0"/>
          <w:numId w:val="50"/>
        </w:numPr>
        <w:ind w:left="284" w:hanging="284"/>
        <w:rPr>
          <w:b/>
          <w:sz w:val="24"/>
          <w:szCs w:val="24"/>
        </w:rPr>
      </w:pPr>
      <w:r w:rsidRPr="00161B9F">
        <w:rPr>
          <w:b/>
          <w:sz w:val="24"/>
          <w:szCs w:val="24"/>
        </w:rPr>
        <w:t>PODWYKONAWCY:</w:t>
      </w:r>
    </w:p>
    <w:p w14:paraId="2179B90D" w14:textId="77777777" w:rsidR="002F0194" w:rsidRPr="00161B9F" w:rsidRDefault="002F0194" w:rsidP="007F063F">
      <w:pPr>
        <w:ind w:left="142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Oświadczamy, że zamierzamy powierzyć następujące części zamówienia podwykonawcom i jednocześnie podajemy nazwy (firmy) podwykonawców*:</w:t>
      </w:r>
    </w:p>
    <w:p w14:paraId="55BCDB7F" w14:textId="77777777" w:rsidR="002F0194" w:rsidRPr="00161B9F" w:rsidRDefault="002F0194" w:rsidP="002F0194">
      <w:pPr>
        <w:rPr>
          <w:rFonts w:ascii="Calibri" w:hAnsi="Calibri" w:cs="Calibri"/>
        </w:rPr>
      </w:pPr>
    </w:p>
    <w:p w14:paraId="493D84AF" w14:textId="77777777" w:rsidR="002F0194" w:rsidRPr="00161B9F" w:rsidRDefault="002F0194" w:rsidP="002F0194">
      <w:pPr>
        <w:numPr>
          <w:ilvl w:val="4"/>
          <w:numId w:val="44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Część zamówienia: ........................................................................................................</w:t>
      </w:r>
    </w:p>
    <w:p w14:paraId="5817F67A" w14:textId="77777777" w:rsidR="002F0194" w:rsidRPr="00161B9F" w:rsidRDefault="002F0194" w:rsidP="002F0194">
      <w:pPr>
        <w:numPr>
          <w:ilvl w:val="4"/>
          <w:numId w:val="44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 xml:space="preserve">W przypadku powierzenia części zamówienia podwykonawcy udział % podwykonawcy w całości zamówienia wynosi: ____________% </w:t>
      </w:r>
    </w:p>
    <w:p w14:paraId="2A579C69" w14:textId="77777777" w:rsidR="002F0194" w:rsidRPr="00161B9F" w:rsidRDefault="002F0194" w:rsidP="002F0194">
      <w:pPr>
        <w:numPr>
          <w:ilvl w:val="4"/>
          <w:numId w:val="44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Nazwa (firma) podwykonawcy: ...........................................................................................................</w:t>
      </w:r>
    </w:p>
    <w:p w14:paraId="7E1825CF" w14:textId="77777777" w:rsidR="002F0194" w:rsidRPr="00161B9F" w:rsidRDefault="002F0194" w:rsidP="002F0194">
      <w:pPr>
        <w:ind w:left="34"/>
        <w:jc w:val="both"/>
        <w:rPr>
          <w:rFonts w:ascii="Calibri" w:hAnsi="Calibri" w:cs="Calibri"/>
          <w:i/>
        </w:rPr>
      </w:pPr>
    </w:p>
    <w:p w14:paraId="7F6F62D7" w14:textId="77777777" w:rsidR="002F0194" w:rsidRPr="002F0194" w:rsidRDefault="002F0194" w:rsidP="002F0194">
      <w:pPr>
        <w:spacing w:after="120"/>
        <w:ind w:left="360"/>
        <w:jc w:val="both"/>
        <w:rPr>
          <w:rFonts w:ascii="Calibri" w:hAnsi="Calibri" w:cs="Calibri"/>
        </w:rPr>
      </w:pPr>
      <w:r>
        <w:rPr>
          <w:rFonts w:ascii="Calibri" w:hAnsi="Calibri" w:cs="Tahoma"/>
          <w:i/>
          <w:sz w:val="20"/>
          <w:szCs w:val="20"/>
        </w:rPr>
        <w:t>*Jeżeli wykonawca nie poda tych informacji to Zamawiający przyjmie, że wykonawca nie zamierza powierzać żadnej części zamówienia podwykonawcy</w:t>
      </w:r>
    </w:p>
    <w:p w14:paraId="6F2FE0FE" w14:textId="77777777" w:rsidR="00016153" w:rsidRPr="00E34A9F" w:rsidRDefault="00016153" w:rsidP="004B5247">
      <w:pPr>
        <w:numPr>
          <w:ilvl w:val="0"/>
          <w:numId w:val="50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  <w:snapToGrid w:val="0"/>
        </w:rPr>
        <w:t xml:space="preserve">Warunki płatności </w:t>
      </w:r>
      <w:r w:rsidR="002963F9" w:rsidRPr="00E34A9F">
        <w:rPr>
          <w:rFonts w:ascii="Calibri" w:hAnsi="Calibri" w:cs="Calibri"/>
          <w:snapToGrid w:val="0"/>
        </w:rPr>
        <w:t xml:space="preserve">i termin realizacji </w:t>
      </w:r>
      <w:r w:rsidRPr="00E34A9F">
        <w:rPr>
          <w:rFonts w:ascii="Calibri" w:hAnsi="Calibri" w:cs="Calibri"/>
        </w:rPr>
        <w:t xml:space="preserve">będą zgodne z wzorem </w:t>
      </w:r>
      <w:r w:rsidR="00581989" w:rsidRPr="00E34A9F">
        <w:rPr>
          <w:rFonts w:ascii="Calibri" w:hAnsi="Calibri" w:cs="Calibri"/>
        </w:rPr>
        <w:t>umowy będącym załącznikiem do S</w:t>
      </w:r>
      <w:r w:rsidRPr="00E34A9F">
        <w:rPr>
          <w:rFonts w:ascii="Calibri" w:hAnsi="Calibri" w:cs="Calibri"/>
        </w:rPr>
        <w:t>WZ.</w:t>
      </w:r>
    </w:p>
    <w:p w14:paraId="1AD7591A" w14:textId="77777777" w:rsidR="00016153" w:rsidRPr="00E34A9F" w:rsidRDefault="00016153" w:rsidP="007F063F">
      <w:pPr>
        <w:numPr>
          <w:ilvl w:val="0"/>
          <w:numId w:val="50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Oświadczamy, że z</w:t>
      </w:r>
      <w:r w:rsidR="00581989" w:rsidRPr="00E34A9F">
        <w:rPr>
          <w:rFonts w:ascii="Calibri" w:hAnsi="Calibri" w:cs="Calibri"/>
        </w:rPr>
        <w:t xml:space="preserve">apoznaliśmy się ze specyfikacją </w:t>
      </w:r>
      <w:r w:rsidRPr="00E34A9F">
        <w:rPr>
          <w:rFonts w:ascii="Calibri" w:hAnsi="Calibri" w:cs="Calibri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281F26A" w14:textId="77777777" w:rsidR="009D15AA" w:rsidRPr="00E34A9F" w:rsidRDefault="00016153" w:rsidP="007F063F">
      <w:pPr>
        <w:numPr>
          <w:ilvl w:val="0"/>
          <w:numId w:val="50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Oświadczamy, że uważamy się za związanych niniejszą ofertą przez czas wskazany w specyfikacji warunków zamówienia.</w:t>
      </w:r>
    </w:p>
    <w:p w14:paraId="5E3DC0A5" w14:textId="77777777" w:rsidR="009D15AA" w:rsidRPr="00E34A9F" w:rsidRDefault="009D15AA" w:rsidP="007F063F">
      <w:pPr>
        <w:numPr>
          <w:ilvl w:val="0"/>
          <w:numId w:val="50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0214689D" w14:textId="77777777" w:rsidR="00016153" w:rsidRPr="00E34A9F" w:rsidRDefault="00016153" w:rsidP="007F063F">
      <w:pPr>
        <w:numPr>
          <w:ilvl w:val="0"/>
          <w:numId w:val="50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W przypadku uznania niniejszej oferty za ofertę najkorzystniejszą zobowiązujemy si</w:t>
      </w:r>
      <w:r w:rsidR="00573F11" w:rsidRPr="00E34A9F">
        <w:rPr>
          <w:rFonts w:ascii="Calibri" w:hAnsi="Calibri" w:cs="Calibri"/>
        </w:rPr>
        <w:t xml:space="preserve">ę do zawarcia umowy w miejscu i </w:t>
      </w:r>
      <w:r w:rsidRPr="00E34A9F">
        <w:rPr>
          <w:rFonts w:ascii="Calibri" w:hAnsi="Calibri" w:cs="Calibri"/>
        </w:rPr>
        <w:t>terminie wskazanym przez Zamawiającego, a przed zawarciem umowy wniesienia zabezpieczenia należytego wykonania umowy.</w:t>
      </w:r>
    </w:p>
    <w:p w14:paraId="63FE0D60" w14:textId="77777777" w:rsidR="00143251" w:rsidRPr="00E34A9F" w:rsidRDefault="00143251" w:rsidP="007F063F">
      <w:pPr>
        <w:numPr>
          <w:ilvl w:val="0"/>
          <w:numId w:val="50"/>
        </w:numPr>
        <w:spacing w:after="120"/>
        <w:ind w:left="426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 xml:space="preserve">Informuję, że </w:t>
      </w:r>
      <w:r w:rsidRPr="00E34A9F">
        <w:rPr>
          <w:rFonts w:ascii="Calibri" w:hAnsi="Calibri" w:cs="Calibri"/>
          <w:b/>
        </w:rPr>
        <w:t xml:space="preserve">jestem </w:t>
      </w:r>
      <w:r w:rsidRPr="00E34A9F">
        <w:rPr>
          <w:rFonts w:ascii="Calibri" w:hAnsi="Calibri" w:cs="Calibri"/>
        </w:rPr>
        <w:t xml:space="preserve">(niepotrzebne skreślić) </w:t>
      </w:r>
      <w:r w:rsidRPr="00E34A9F">
        <w:rPr>
          <w:rFonts w:ascii="Calibri" w:hAnsi="Calibri" w:cs="Calibri"/>
          <w:b/>
        </w:rPr>
        <w:t>mikro/małym/średnim/dużym* przedsiębiorcą.</w:t>
      </w:r>
    </w:p>
    <w:p w14:paraId="2453FA84" w14:textId="77777777" w:rsidR="00016153" w:rsidRPr="00E34A9F" w:rsidRDefault="00016153" w:rsidP="007F063F">
      <w:pPr>
        <w:numPr>
          <w:ilvl w:val="0"/>
          <w:numId w:val="50"/>
        </w:numPr>
        <w:spacing w:after="120"/>
        <w:ind w:left="426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 xml:space="preserve">Oferta wraz z załącznikami została złożona na </w:t>
      </w:r>
      <w:r w:rsidRPr="00E34A9F">
        <w:rPr>
          <w:rFonts w:ascii="Calibri" w:hAnsi="Calibri" w:cs="Calibri"/>
          <w:b/>
        </w:rPr>
        <w:t>…....</w:t>
      </w:r>
      <w:r w:rsidRPr="00E34A9F">
        <w:rPr>
          <w:rFonts w:ascii="Calibri" w:hAnsi="Calibri" w:cs="Calibri"/>
        </w:rPr>
        <w:t xml:space="preserve"> stronach kolejno ponumerowanych od nr </w:t>
      </w:r>
      <w:r w:rsidRPr="00E34A9F">
        <w:rPr>
          <w:rFonts w:ascii="Calibri" w:hAnsi="Calibri" w:cs="Calibri"/>
          <w:b/>
        </w:rPr>
        <w:t>…</w:t>
      </w:r>
      <w:r w:rsidR="00F30C2A" w:rsidRPr="00E34A9F">
        <w:rPr>
          <w:rFonts w:ascii="Calibri" w:hAnsi="Calibri" w:cs="Calibri"/>
          <w:b/>
        </w:rPr>
        <w:t>…..</w:t>
      </w:r>
      <w:r w:rsidRPr="00E34A9F">
        <w:rPr>
          <w:rFonts w:ascii="Calibri" w:hAnsi="Calibri" w:cs="Calibri"/>
          <w:b/>
        </w:rPr>
        <w:t xml:space="preserve">.. </w:t>
      </w:r>
      <w:r w:rsidRPr="00E34A9F">
        <w:rPr>
          <w:rFonts w:ascii="Calibri" w:hAnsi="Calibri" w:cs="Calibri"/>
        </w:rPr>
        <w:t xml:space="preserve">do nr </w:t>
      </w:r>
      <w:r w:rsidRPr="00E34A9F">
        <w:rPr>
          <w:rFonts w:ascii="Calibri" w:hAnsi="Calibri" w:cs="Calibri"/>
          <w:b/>
        </w:rPr>
        <w:t>…...</w:t>
      </w:r>
      <w:r w:rsidR="00F30C2A" w:rsidRPr="00E34A9F">
        <w:rPr>
          <w:rFonts w:ascii="Calibri" w:hAnsi="Calibri" w:cs="Calibri"/>
          <w:b/>
        </w:rPr>
        <w:t>......</w:t>
      </w:r>
      <w:r w:rsidRPr="00E34A9F">
        <w:rPr>
          <w:rFonts w:ascii="Calibri" w:hAnsi="Calibri" w:cs="Calibri"/>
          <w:b/>
        </w:rPr>
        <w:t>.</w:t>
      </w:r>
    </w:p>
    <w:p w14:paraId="44BE4DE1" w14:textId="77777777" w:rsidR="00016153" w:rsidRPr="00E34A9F" w:rsidRDefault="00016153" w:rsidP="007F063F">
      <w:pPr>
        <w:numPr>
          <w:ilvl w:val="0"/>
          <w:numId w:val="50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  <w:snapToGrid w:val="0"/>
        </w:rPr>
        <w:t>Załącznikami do niniejszej oferty są:</w:t>
      </w:r>
    </w:p>
    <w:p w14:paraId="53BE85DB" w14:textId="77777777" w:rsidR="00016153" w:rsidRPr="00E34A9F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.........................................................</w:t>
      </w:r>
    </w:p>
    <w:p w14:paraId="4F220996" w14:textId="77777777" w:rsidR="00016153" w:rsidRPr="00E34A9F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lastRenderedPageBreak/>
        <w:t>.........................................................</w:t>
      </w:r>
    </w:p>
    <w:p w14:paraId="67D68FF7" w14:textId="77777777" w:rsidR="00F30C2A" w:rsidRPr="00E34A9F" w:rsidRDefault="00F30C2A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…………………………………………</w:t>
      </w:r>
      <w:r w:rsidR="008F4EC6">
        <w:rPr>
          <w:rFonts w:ascii="Calibri" w:hAnsi="Calibri" w:cs="Calibri"/>
          <w:snapToGrid w:val="0"/>
          <w:sz w:val="24"/>
          <w:szCs w:val="24"/>
        </w:rPr>
        <w:t>……………</w:t>
      </w:r>
    </w:p>
    <w:p w14:paraId="038FFD49" w14:textId="603C9F26" w:rsidR="009D15AA" w:rsidRPr="00E34A9F" w:rsidRDefault="004A5CD8" w:rsidP="00F122E4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…………………………………………</w:t>
      </w:r>
      <w:r w:rsidR="008F4EC6">
        <w:rPr>
          <w:rFonts w:ascii="Calibri" w:hAnsi="Calibri" w:cs="Calibri"/>
          <w:snapToGrid w:val="0"/>
          <w:sz w:val="24"/>
          <w:szCs w:val="24"/>
        </w:rPr>
        <w:t>…………..</w:t>
      </w:r>
      <w:r w:rsidRPr="00E34A9F">
        <w:rPr>
          <w:rFonts w:ascii="Calibri" w:hAnsi="Calibri" w:cs="Calibri"/>
          <w:snapToGrid w:val="0"/>
          <w:sz w:val="24"/>
          <w:szCs w:val="24"/>
        </w:rPr>
        <w:t>.</w:t>
      </w:r>
    </w:p>
    <w:p w14:paraId="45F478EA" w14:textId="77777777" w:rsidR="009D15AA" w:rsidRPr="00E34A9F" w:rsidRDefault="009D15AA" w:rsidP="009D15AA">
      <w:pPr>
        <w:pStyle w:val="Lista5"/>
        <w:spacing w:line="276" w:lineRule="auto"/>
        <w:ind w:left="284" w:hanging="284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* niepotrzebne skreślić</w:t>
      </w:r>
    </w:p>
    <w:p w14:paraId="4ECF86F8" w14:textId="77777777" w:rsidR="009D15AA" w:rsidRPr="00E34A9F" w:rsidRDefault="009D15AA" w:rsidP="009D15AA">
      <w:pPr>
        <w:pStyle w:val="Lista5"/>
        <w:ind w:left="142" w:hanging="142"/>
        <w:jc w:val="both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79A965" w14:textId="77777777" w:rsidR="009D15AA" w:rsidRPr="00E34A9F" w:rsidRDefault="009D15AA" w:rsidP="009D15AA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 w:rsidRPr="00E34A9F">
        <w:rPr>
          <w:rFonts w:ascii="Calibri" w:hAnsi="Calibri" w:cs="Calibri"/>
          <w:b/>
          <w:sz w:val="24"/>
          <w:szCs w:val="24"/>
          <w:vertAlign w:val="superscript"/>
        </w:rPr>
        <w:t>1)</w:t>
      </w:r>
      <w:r w:rsidRPr="00E34A9F">
        <w:rPr>
          <w:rFonts w:ascii="Calibri" w:hAnsi="Calibri" w:cs="Calibri"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8643E3C" w14:textId="77777777" w:rsidR="009D15AA" w:rsidRPr="00E34A9F" w:rsidRDefault="009D15AA" w:rsidP="009D15AA">
      <w:pPr>
        <w:pStyle w:val="Lista5"/>
        <w:spacing w:line="480" w:lineRule="auto"/>
        <w:ind w:left="0" w:firstLine="0"/>
        <w:rPr>
          <w:rFonts w:ascii="Calibri" w:hAnsi="Calibri" w:cs="Calibri"/>
          <w:snapToGrid w:val="0"/>
          <w:sz w:val="24"/>
          <w:szCs w:val="24"/>
        </w:rPr>
      </w:pPr>
    </w:p>
    <w:sectPr w:rsidR="009D15AA" w:rsidRPr="00E34A9F" w:rsidSect="00400C25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96226" w14:textId="77777777" w:rsidR="00FE2DA5" w:rsidRDefault="00FE2DA5">
      <w:r>
        <w:separator/>
      </w:r>
    </w:p>
  </w:endnote>
  <w:endnote w:type="continuationSeparator" w:id="0">
    <w:p w14:paraId="1B401BB6" w14:textId="77777777" w:rsidR="00FE2DA5" w:rsidRDefault="00FE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0D110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91447B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8703B" w14:textId="77777777" w:rsidR="00F61023" w:rsidRDefault="00F61023" w:rsidP="00F61023">
    <w:pPr>
      <w:pStyle w:val="Nagwek"/>
      <w:rPr>
        <w:rFonts w:ascii="Tahoma" w:hAnsi="Tahoma" w:cs="Tahoma"/>
        <w:sz w:val="18"/>
        <w:szCs w:val="18"/>
      </w:rPr>
    </w:pPr>
  </w:p>
  <w:p w14:paraId="4356336B" w14:textId="77777777" w:rsidR="00F61023" w:rsidRDefault="00F61023" w:rsidP="002A1F3B">
    <w:pPr>
      <w:pStyle w:val="Nagwek"/>
      <w:jc w:val="center"/>
      <w:rPr>
        <w:rFonts w:ascii="Tahoma" w:hAnsi="Tahoma" w:cs="Tahoma"/>
        <w:sz w:val="18"/>
        <w:szCs w:val="18"/>
      </w:rPr>
    </w:pPr>
  </w:p>
  <w:p w14:paraId="5CFF5B3F" w14:textId="77777777" w:rsidR="0006301A" w:rsidRPr="002C43D1" w:rsidRDefault="0006301A" w:rsidP="002A1F3B">
    <w:pPr>
      <w:spacing w:line="360" w:lineRule="auto"/>
      <w:ind w:left="5529"/>
      <w:jc w:val="center"/>
      <w:rPr>
        <w:i/>
        <w:sz w:val="16"/>
        <w:szCs w:val="16"/>
      </w:rPr>
    </w:pPr>
    <w:r w:rsidRPr="002C43D1">
      <w:rPr>
        <w:i/>
        <w:sz w:val="16"/>
        <w:szCs w:val="16"/>
      </w:rPr>
      <w:t>Dokument należy podpisać  kwalifikowanym podpisem elektronicznym lub podpisem zaufanym lub elektronicznym podpisem osobistym</w:t>
    </w:r>
  </w:p>
  <w:p w14:paraId="4B5C75C0" w14:textId="77777777" w:rsidR="00F61023" w:rsidRDefault="00F61023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E18B0" w14:textId="77777777" w:rsidR="00FE2DA5" w:rsidRDefault="00FE2DA5">
      <w:r>
        <w:separator/>
      </w:r>
    </w:p>
  </w:footnote>
  <w:footnote w:type="continuationSeparator" w:id="0">
    <w:p w14:paraId="774CF909" w14:textId="77777777" w:rsidR="00FE2DA5" w:rsidRDefault="00FE2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A2310" w14:textId="77777777" w:rsidR="000D27DB" w:rsidRDefault="000D27DB" w:rsidP="000D27DB">
    <w:pPr>
      <w:pStyle w:val="Nagwek"/>
      <w:rPr>
        <w:rFonts w:ascii="Cambria" w:hAnsi="Cambria"/>
        <w:sz w:val="20"/>
        <w:szCs w:val="20"/>
      </w:rPr>
    </w:pPr>
  </w:p>
  <w:p w14:paraId="50B006FC" w14:textId="77777777" w:rsidR="000D27DB" w:rsidRPr="00E34A9F" w:rsidRDefault="00843A40" w:rsidP="000D27DB">
    <w:pPr>
      <w:tabs>
        <w:tab w:val="left" w:pos="5400"/>
      </w:tabs>
      <w:rPr>
        <w:rFonts w:ascii="Calibri" w:hAnsi="Calibri" w:cs="Calibri"/>
        <w:b/>
        <w:bCs/>
        <w:sz w:val="20"/>
      </w:rPr>
    </w:pPr>
    <w:bookmarkStart w:id="1" w:name="_Hlk114131200"/>
    <w:r>
      <w:rPr>
        <w:rFonts w:ascii="Calibri" w:hAnsi="Calibri" w:cs="Calibri"/>
        <w:b/>
        <w:bCs/>
        <w:sz w:val="20"/>
      </w:rPr>
      <w:t xml:space="preserve">Numer referencyjny: </w:t>
    </w:r>
    <w:r w:rsidR="002C238D">
      <w:rPr>
        <w:rFonts w:ascii="Calibri" w:hAnsi="Calibri" w:cs="Calibri"/>
        <w:b/>
        <w:bCs/>
        <w:sz w:val="20"/>
      </w:rPr>
      <w:t>3</w:t>
    </w:r>
    <w:r>
      <w:rPr>
        <w:rFonts w:ascii="Calibri" w:hAnsi="Calibri" w:cs="Calibri"/>
        <w:b/>
        <w:bCs/>
        <w:sz w:val="20"/>
      </w:rPr>
      <w:t>/ZP/202</w:t>
    </w:r>
    <w:r w:rsidR="00A67398">
      <w:rPr>
        <w:rFonts w:ascii="Calibri" w:hAnsi="Calibri" w:cs="Calibri"/>
        <w:b/>
        <w:bCs/>
        <w:sz w:val="20"/>
      </w:rPr>
      <w:t>3</w:t>
    </w:r>
  </w:p>
  <w:bookmarkEnd w:id="1"/>
  <w:p w14:paraId="0C08DA26" w14:textId="77777777" w:rsidR="00FD0A80" w:rsidRPr="00FD0A80" w:rsidRDefault="00FD0A80" w:rsidP="00FD0A80">
    <w:pPr>
      <w:tabs>
        <w:tab w:val="center" w:pos="4536"/>
        <w:tab w:val="right" w:pos="9072"/>
      </w:tabs>
      <w:rPr>
        <w:rFonts w:ascii="Bookman Old Style" w:eastAsia="Calibri" w:hAnsi="Bookman Old Sty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9826A39"/>
    <w:multiLevelType w:val="hybridMultilevel"/>
    <w:tmpl w:val="D444C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E1192"/>
    <w:multiLevelType w:val="hybridMultilevel"/>
    <w:tmpl w:val="5CC8C84A"/>
    <w:lvl w:ilvl="0" w:tplc="CFEC2D06">
      <w:start w:val="1"/>
      <w:numFmt w:val="decimal"/>
      <w:lvlText w:val="%1."/>
      <w:lvlJc w:val="left"/>
      <w:pPr>
        <w:ind w:left="1080" w:hanging="360"/>
      </w:pPr>
      <w:rPr>
        <w:rFonts w:hint="default"/>
        <w:u w:color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B62BF0"/>
    <w:multiLevelType w:val="hybridMultilevel"/>
    <w:tmpl w:val="A43A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DCA2403"/>
    <w:multiLevelType w:val="hybridMultilevel"/>
    <w:tmpl w:val="753CF2C8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sz w:val="18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63C1CB4"/>
    <w:multiLevelType w:val="hybridMultilevel"/>
    <w:tmpl w:val="6EAC243E"/>
    <w:lvl w:ilvl="0" w:tplc="2B76AB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3B50EC6"/>
    <w:multiLevelType w:val="hybridMultilevel"/>
    <w:tmpl w:val="43E05DB4"/>
    <w:lvl w:ilvl="0" w:tplc="FC18D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EC157F2"/>
    <w:multiLevelType w:val="hybridMultilevel"/>
    <w:tmpl w:val="559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9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7B1A9E"/>
    <w:multiLevelType w:val="hybridMultilevel"/>
    <w:tmpl w:val="BA060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2F7753"/>
    <w:multiLevelType w:val="hybridMultilevel"/>
    <w:tmpl w:val="8A48766C"/>
    <w:lvl w:ilvl="0" w:tplc="A74ECDF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6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84535094">
    <w:abstractNumId w:val="38"/>
  </w:num>
  <w:num w:numId="2" w16cid:durableId="73162458">
    <w:abstractNumId w:val="45"/>
  </w:num>
  <w:num w:numId="3" w16cid:durableId="1650401078">
    <w:abstractNumId w:val="31"/>
  </w:num>
  <w:num w:numId="4" w16cid:durableId="955479509">
    <w:abstractNumId w:val="27"/>
  </w:num>
  <w:num w:numId="5" w16cid:durableId="15616402">
    <w:abstractNumId w:val="20"/>
  </w:num>
  <w:num w:numId="6" w16cid:durableId="175120872">
    <w:abstractNumId w:val="34"/>
  </w:num>
  <w:num w:numId="7" w16cid:durableId="1211767733">
    <w:abstractNumId w:val="40"/>
  </w:num>
  <w:num w:numId="8" w16cid:durableId="1299846083">
    <w:abstractNumId w:val="24"/>
  </w:num>
  <w:num w:numId="9" w16cid:durableId="350421095">
    <w:abstractNumId w:val="53"/>
  </w:num>
  <w:num w:numId="10" w16cid:durableId="58403737">
    <w:abstractNumId w:val="60"/>
  </w:num>
  <w:num w:numId="11" w16cid:durableId="1067800943">
    <w:abstractNumId w:val="21"/>
  </w:num>
  <w:num w:numId="12" w16cid:durableId="1519077330">
    <w:abstractNumId w:val="58"/>
  </w:num>
  <w:num w:numId="13" w16cid:durableId="316150405">
    <w:abstractNumId w:val="59"/>
  </w:num>
  <w:num w:numId="14" w16cid:durableId="90248167">
    <w:abstractNumId w:val="13"/>
  </w:num>
  <w:num w:numId="15" w16cid:durableId="2056656350">
    <w:abstractNumId w:val="28"/>
  </w:num>
  <w:num w:numId="16" w16cid:durableId="333995378">
    <w:abstractNumId w:val="33"/>
  </w:num>
  <w:num w:numId="17" w16cid:durableId="757674207">
    <w:abstractNumId w:val="52"/>
  </w:num>
  <w:num w:numId="18" w16cid:durableId="975648774">
    <w:abstractNumId w:val="23"/>
  </w:num>
  <w:num w:numId="19" w16cid:durableId="2092192255">
    <w:abstractNumId w:val="14"/>
  </w:num>
  <w:num w:numId="20" w16cid:durableId="1465848358">
    <w:abstractNumId w:val="18"/>
  </w:num>
  <w:num w:numId="21" w16cid:durableId="1130438043">
    <w:abstractNumId w:val="47"/>
  </w:num>
  <w:num w:numId="22" w16cid:durableId="503251336">
    <w:abstractNumId w:val="19"/>
  </w:num>
  <w:num w:numId="23" w16cid:durableId="1692291975">
    <w:abstractNumId w:val="51"/>
  </w:num>
  <w:num w:numId="24" w16cid:durableId="1060788086">
    <w:abstractNumId w:val="49"/>
  </w:num>
  <w:num w:numId="25" w16cid:durableId="622273641">
    <w:abstractNumId w:val="22"/>
  </w:num>
  <w:num w:numId="26" w16cid:durableId="1218128760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4131494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9773192">
    <w:abstractNumId w:val="3"/>
  </w:num>
  <w:num w:numId="29" w16cid:durableId="1114249467">
    <w:abstractNumId w:val="8"/>
  </w:num>
  <w:num w:numId="30" w16cid:durableId="1159879749">
    <w:abstractNumId w:val="2"/>
  </w:num>
  <w:num w:numId="31" w16cid:durableId="507673545">
    <w:abstractNumId w:val="44"/>
  </w:num>
  <w:num w:numId="32" w16cid:durableId="1860971238">
    <w:abstractNumId w:val="11"/>
  </w:num>
  <w:num w:numId="33" w16cid:durableId="2022386898">
    <w:abstractNumId w:val="29"/>
  </w:num>
  <w:num w:numId="34" w16cid:durableId="1485701356">
    <w:abstractNumId w:val="48"/>
  </w:num>
  <w:num w:numId="35" w16cid:durableId="302199324">
    <w:abstractNumId w:val="16"/>
  </w:num>
  <w:num w:numId="36" w16cid:durableId="324283549">
    <w:abstractNumId w:val="55"/>
  </w:num>
  <w:num w:numId="37" w16cid:durableId="255555211">
    <w:abstractNumId w:val="15"/>
  </w:num>
  <w:num w:numId="38" w16cid:durableId="1030496112">
    <w:abstractNumId w:val="9"/>
  </w:num>
  <w:num w:numId="39" w16cid:durableId="848375224">
    <w:abstractNumId w:val="25"/>
  </w:num>
  <w:num w:numId="40" w16cid:durableId="116872224">
    <w:abstractNumId w:val="42"/>
  </w:num>
  <w:num w:numId="41" w16cid:durableId="277029777">
    <w:abstractNumId w:val="36"/>
  </w:num>
  <w:num w:numId="42" w16cid:durableId="113614510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97095102">
    <w:abstractNumId w:val="39"/>
  </w:num>
  <w:num w:numId="44" w16cid:durableId="1079790152">
    <w:abstractNumId w:val="12"/>
  </w:num>
  <w:num w:numId="45" w16cid:durableId="590773296">
    <w:abstractNumId w:val="26"/>
  </w:num>
  <w:num w:numId="46" w16cid:durableId="1530993465">
    <w:abstractNumId w:val="26"/>
  </w:num>
  <w:num w:numId="47" w16cid:durableId="50200861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51682462">
    <w:abstractNumId w:val="46"/>
  </w:num>
  <w:num w:numId="49" w16cid:durableId="1010718237">
    <w:abstractNumId w:val="10"/>
  </w:num>
  <w:num w:numId="50" w16cid:durableId="2043745589">
    <w:abstractNumId w:val="41"/>
  </w:num>
  <w:num w:numId="51" w16cid:durableId="145439641">
    <w:abstractNumId w:val="35"/>
  </w:num>
  <w:num w:numId="52" w16cid:durableId="688262396">
    <w:abstractNumId w:val="17"/>
  </w:num>
  <w:num w:numId="53" w16cid:durableId="1711806421">
    <w:abstractNumId w:val="5"/>
  </w:num>
  <w:num w:numId="54" w16cid:durableId="264508847">
    <w:abstractNumId w:val="57"/>
  </w:num>
  <w:num w:numId="55" w16cid:durableId="1092119190">
    <w:abstractNumId w:val="3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959"/>
    <w:rsid w:val="0000347E"/>
    <w:rsid w:val="00005154"/>
    <w:rsid w:val="000065EB"/>
    <w:rsid w:val="000066DD"/>
    <w:rsid w:val="00006898"/>
    <w:rsid w:val="00006D71"/>
    <w:rsid w:val="00007FA5"/>
    <w:rsid w:val="00016153"/>
    <w:rsid w:val="00017D2A"/>
    <w:rsid w:val="000231AC"/>
    <w:rsid w:val="000239D4"/>
    <w:rsid w:val="00023F47"/>
    <w:rsid w:val="00025659"/>
    <w:rsid w:val="00026E3B"/>
    <w:rsid w:val="00027CE9"/>
    <w:rsid w:val="00031CAA"/>
    <w:rsid w:val="00033E37"/>
    <w:rsid w:val="0003703F"/>
    <w:rsid w:val="000379F7"/>
    <w:rsid w:val="00041617"/>
    <w:rsid w:val="00041F53"/>
    <w:rsid w:val="00042263"/>
    <w:rsid w:val="00042B17"/>
    <w:rsid w:val="00044B6B"/>
    <w:rsid w:val="00047EF2"/>
    <w:rsid w:val="0005352F"/>
    <w:rsid w:val="00054BF5"/>
    <w:rsid w:val="00055851"/>
    <w:rsid w:val="00061F88"/>
    <w:rsid w:val="0006301A"/>
    <w:rsid w:val="00063348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4151"/>
    <w:rsid w:val="000858B3"/>
    <w:rsid w:val="00090A82"/>
    <w:rsid w:val="000954A1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27DB"/>
    <w:rsid w:val="000D40FD"/>
    <w:rsid w:val="000D5492"/>
    <w:rsid w:val="000E05B9"/>
    <w:rsid w:val="000E05C1"/>
    <w:rsid w:val="000E18DD"/>
    <w:rsid w:val="000E4E2A"/>
    <w:rsid w:val="000E5DA7"/>
    <w:rsid w:val="000E7F53"/>
    <w:rsid w:val="0010294D"/>
    <w:rsid w:val="00102A85"/>
    <w:rsid w:val="00102C0C"/>
    <w:rsid w:val="00103155"/>
    <w:rsid w:val="00103551"/>
    <w:rsid w:val="00104CE0"/>
    <w:rsid w:val="001054D9"/>
    <w:rsid w:val="00105DA1"/>
    <w:rsid w:val="00113C12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251"/>
    <w:rsid w:val="00143610"/>
    <w:rsid w:val="0014366A"/>
    <w:rsid w:val="00145F79"/>
    <w:rsid w:val="0014707D"/>
    <w:rsid w:val="00154181"/>
    <w:rsid w:val="001568FB"/>
    <w:rsid w:val="00157704"/>
    <w:rsid w:val="00161B9F"/>
    <w:rsid w:val="0016212F"/>
    <w:rsid w:val="001624B1"/>
    <w:rsid w:val="00162505"/>
    <w:rsid w:val="00162560"/>
    <w:rsid w:val="00164656"/>
    <w:rsid w:val="00164F38"/>
    <w:rsid w:val="00165D29"/>
    <w:rsid w:val="00171A19"/>
    <w:rsid w:val="001720B9"/>
    <w:rsid w:val="00173DE7"/>
    <w:rsid w:val="0017416A"/>
    <w:rsid w:val="00174344"/>
    <w:rsid w:val="001748DD"/>
    <w:rsid w:val="00176AEC"/>
    <w:rsid w:val="001816EE"/>
    <w:rsid w:val="001819CC"/>
    <w:rsid w:val="00185CD0"/>
    <w:rsid w:val="001866AD"/>
    <w:rsid w:val="00187F03"/>
    <w:rsid w:val="00191FF7"/>
    <w:rsid w:val="00192C7B"/>
    <w:rsid w:val="00194CF3"/>
    <w:rsid w:val="00197122"/>
    <w:rsid w:val="001979DB"/>
    <w:rsid w:val="001A1117"/>
    <w:rsid w:val="001A4511"/>
    <w:rsid w:val="001A4C70"/>
    <w:rsid w:val="001A5611"/>
    <w:rsid w:val="001A5B4C"/>
    <w:rsid w:val="001B000A"/>
    <w:rsid w:val="001B1C2F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C7E78"/>
    <w:rsid w:val="001D318E"/>
    <w:rsid w:val="001D586B"/>
    <w:rsid w:val="001D6CF9"/>
    <w:rsid w:val="001E314A"/>
    <w:rsid w:val="001E319E"/>
    <w:rsid w:val="001E4565"/>
    <w:rsid w:val="001E6C02"/>
    <w:rsid w:val="001E6F19"/>
    <w:rsid w:val="001F1C7C"/>
    <w:rsid w:val="001F3802"/>
    <w:rsid w:val="001F4FD3"/>
    <w:rsid w:val="001F516F"/>
    <w:rsid w:val="001F60E2"/>
    <w:rsid w:val="001F6BF7"/>
    <w:rsid w:val="001F6ECF"/>
    <w:rsid w:val="00200B4B"/>
    <w:rsid w:val="002013CA"/>
    <w:rsid w:val="00203953"/>
    <w:rsid w:val="00204600"/>
    <w:rsid w:val="00205194"/>
    <w:rsid w:val="002060F1"/>
    <w:rsid w:val="0021097F"/>
    <w:rsid w:val="00210EBD"/>
    <w:rsid w:val="00211D44"/>
    <w:rsid w:val="0021387F"/>
    <w:rsid w:val="00213968"/>
    <w:rsid w:val="002232E2"/>
    <w:rsid w:val="00223750"/>
    <w:rsid w:val="00224456"/>
    <w:rsid w:val="002248A3"/>
    <w:rsid w:val="00224C77"/>
    <w:rsid w:val="00225324"/>
    <w:rsid w:val="00226348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814D4"/>
    <w:rsid w:val="002831A0"/>
    <w:rsid w:val="002837ED"/>
    <w:rsid w:val="00286E58"/>
    <w:rsid w:val="002953C0"/>
    <w:rsid w:val="002963F9"/>
    <w:rsid w:val="002A1F3B"/>
    <w:rsid w:val="002A2237"/>
    <w:rsid w:val="002A2640"/>
    <w:rsid w:val="002A4CEF"/>
    <w:rsid w:val="002A5876"/>
    <w:rsid w:val="002A6CE4"/>
    <w:rsid w:val="002A7F4E"/>
    <w:rsid w:val="002B6740"/>
    <w:rsid w:val="002B6A64"/>
    <w:rsid w:val="002C238D"/>
    <w:rsid w:val="002C30D5"/>
    <w:rsid w:val="002C43D1"/>
    <w:rsid w:val="002C49D9"/>
    <w:rsid w:val="002C6255"/>
    <w:rsid w:val="002C6B65"/>
    <w:rsid w:val="002C75A5"/>
    <w:rsid w:val="002D201A"/>
    <w:rsid w:val="002D2575"/>
    <w:rsid w:val="002D26B6"/>
    <w:rsid w:val="002D645D"/>
    <w:rsid w:val="002D67E0"/>
    <w:rsid w:val="002D6BEA"/>
    <w:rsid w:val="002D74BE"/>
    <w:rsid w:val="002D7AED"/>
    <w:rsid w:val="002E0A89"/>
    <w:rsid w:val="002E27FD"/>
    <w:rsid w:val="002E3205"/>
    <w:rsid w:val="002E7DAA"/>
    <w:rsid w:val="002F0194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06D31"/>
    <w:rsid w:val="00310A34"/>
    <w:rsid w:val="0031370D"/>
    <w:rsid w:val="00313888"/>
    <w:rsid w:val="00313E99"/>
    <w:rsid w:val="00315240"/>
    <w:rsid w:val="00320A56"/>
    <w:rsid w:val="00320DC8"/>
    <w:rsid w:val="00322A85"/>
    <w:rsid w:val="00325720"/>
    <w:rsid w:val="00326E19"/>
    <w:rsid w:val="00330A77"/>
    <w:rsid w:val="00331D6C"/>
    <w:rsid w:val="0033364D"/>
    <w:rsid w:val="00333E3F"/>
    <w:rsid w:val="00333F61"/>
    <w:rsid w:val="00334999"/>
    <w:rsid w:val="0034062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2C90"/>
    <w:rsid w:val="003642ED"/>
    <w:rsid w:val="00364AEE"/>
    <w:rsid w:val="00365834"/>
    <w:rsid w:val="00366630"/>
    <w:rsid w:val="00367880"/>
    <w:rsid w:val="00367A44"/>
    <w:rsid w:val="00367CAC"/>
    <w:rsid w:val="00370DA8"/>
    <w:rsid w:val="0037596D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8EE"/>
    <w:rsid w:val="00394CB7"/>
    <w:rsid w:val="003957D0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5356"/>
    <w:rsid w:val="003C659A"/>
    <w:rsid w:val="003C7514"/>
    <w:rsid w:val="003D1ED1"/>
    <w:rsid w:val="003D4FCB"/>
    <w:rsid w:val="003E464A"/>
    <w:rsid w:val="003E719D"/>
    <w:rsid w:val="003F0669"/>
    <w:rsid w:val="003F0918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4CF9"/>
    <w:rsid w:val="0041537E"/>
    <w:rsid w:val="004174D2"/>
    <w:rsid w:val="00420580"/>
    <w:rsid w:val="00422FC5"/>
    <w:rsid w:val="00423457"/>
    <w:rsid w:val="0042391C"/>
    <w:rsid w:val="004245B7"/>
    <w:rsid w:val="0042701E"/>
    <w:rsid w:val="00427A12"/>
    <w:rsid w:val="00436078"/>
    <w:rsid w:val="00436F25"/>
    <w:rsid w:val="00437021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410D"/>
    <w:rsid w:val="00457EAB"/>
    <w:rsid w:val="00460E98"/>
    <w:rsid w:val="00460EBC"/>
    <w:rsid w:val="004617BB"/>
    <w:rsid w:val="00462A4F"/>
    <w:rsid w:val="00462DEF"/>
    <w:rsid w:val="004639B5"/>
    <w:rsid w:val="00466E4C"/>
    <w:rsid w:val="0047062C"/>
    <w:rsid w:val="00475C62"/>
    <w:rsid w:val="00477ADD"/>
    <w:rsid w:val="00480774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4EDE"/>
    <w:rsid w:val="004B50F0"/>
    <w:rsid w:val="004B5247"/>
    <w:rsid w:val="004B5569"/>
    <w:rsid w:val="004B5A35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5DE"/>
    <w:rsid w:val="004E5DD6"/>
    <w:rsid w:val="004E6D1D"/>
    <w:rsid w:val="004E7F7A"/>
    <w:rsid w:val="004F1DB6"/>
    <w:rsid w:val="004F31B5"/>
    <w:rsid w:val="004F4AC8"/>
    <w:rsid w:val="004F7113"/>
    <w:rsid w:val="005021E7"/>
    <w:rsid w:val="00502276"/>
    <w:rsid w:val="005038D7"/>
    <w:rsid w:val="00503C8A"/>
    <w:rsid w:val="00510327"/>
    <w:rsid w:val="00511D6F"/>
    <w:rsid w:val="005127C5"/>
    <w:rsid w:val="005128AA"/>
    <w:rsid w:val="005131C0"/>
    <w:rsid w:val="00513E7B"/>
    <w:rsid w:val="005140D4"/>
    <w:rsid w:val="00515E60"/>
    <w:rsid w:val="00516445"/>
    <w:rsid w:val="0051755C"/>
    <w:rsid w:val="00517995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434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ABE"/>
    <w:rsid w:val="00563319"/>
    <w:rsid w:val="00563C92"/>
    <w:rsid w:val="00564049"/>
    <w:rsid w:val="00564ED6"/>
    <w:rsid w:val="005671C1"/>
    <w:rsid w:val="005724C6"/>
    <w:rsid w:val="00572A23"/>
    <w:rsid w:val="0057348E"/>
    <w:rsid w:val="00573F11"/>
    <w:rsid w:val="005740D4"/>
    <w:rsid w:val="005748ED"/>
    <w:rsid w:val="00580642"/>
    <w:rsid w:val="00581989"/>
    <w:rsid w:val="00581CA3"/>
    <w:rsid w:val="00582873"/>
    <w:rsid w:val="00582D56"/>
    <w:rsid w:val="005852B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355"/>
    <w:rsid w:val="005A1915"/>
    <w:rsid w:val="005A3AF6"/>
    <w:rsid w:val="005A4EF6"/>
    <w:rsid w:val="005A6116"/>
    <w:rsid w:val="005A7D9C"/>
    <w:rsid w:val="005B5098"/>
    <w:rsid w:val="005B588A"/>
    <w:rsid w:val="005B659A"/>
    <w:rsid w:val="005C02F8"/>
    <w:rsid w:val="005C13F5"/>
    <w:rsid w:val="005C1C2E"/>
    <w:rsid w:val="005C2B74"/>
    <w:rsid w:val="005C2EBA"/>
    <w:rsid w:val="005C3196"/>
    <w:rsid w:val="005C52B4"/>
    <w:rsid w:val="005C74D9"/>
    <w:rsid w:val="005D3855"/>
    <w:rsid w:val="005D3A61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174"/>
    <w:rsid w:val="00606915"/>
    <w:rsid w:val="00607529"/>
    <w:rsid w:val="00607E94"/>
    <w:rsid w:val="006230E3"/>
    <w:rsid w:val="006250AA"/>
    <w:rsid w:val="00625F95"/>
    <w:rsid w:val="00631F41"/>
    <w:rsid w:val="00632714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38FD"/>
    <w:rsid w:val="006542AE"/>
    <w:rsid w:val="00656943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381E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7146"/>
    <w:rsid w:val="006B004E"/>
    <w:rsid w:val="006B48EB"/>
    <w:rsid w:val="006B65EA"/>
    <w:rsid w:val="006B6D15"/>
    <w:rsid w:val="006C09AA"/>
    <w:rsid w:val="006C0DE6"/>
    <w:rsid w:val="006C1399"/>
    <w:rsid w:val="006C1B8D"/>
    <w:rsid w:val="006C200F"/>
    <w:rsid w:val="006C262E"/>
    <w:rsid w:val="006C3D0A"/>
    <w:rsid w:val="006C3D86"/>
    <w:rsid w:val="006C5B73"/>
    <w:rsid w:val="006C7D11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55D1"/>
    <w:rsid w:val="007877E3"/>
    <w:rsid w:val="00787E16"/>
    <w:rsid w:val="00790524"/>
    <w:rsid w:val="0079294C"/>
    <w:rsid w:val="00792EE6"/>
    <w:rsid w:val="00793775"/>
    <w:rsid w:val="0079444B"/>
    <w:rsid w:val="007A0335"/>
    <w:rsid w:val="007A7C26"/>
    <w:rsid w:val="007B10DA"/>
    <w:rsid w:val="007B21B2"/>
    <w:rsid w:val="007B2CD3"/>
    <w:rsid w:val="007B4461"/>
    <w:rsid w:val="007C0CCF"/>
    <w:rsid w:val="007C4815"/>
    <w:rsid w:val="007C73C6"/>
    <w:rsid w:val="007D1786"/>
    <w:rsid w:val="007D29F5"/>
    <w:rsid w:val="007D2EDC"/>
    <w:rsid w:val="007D39CA"/>
    <w:rsid w:val="007D3D93"/>
    <w:rsid w:val="007D5D10"/>
    <w:rsid w:val="007E08D6"/>
    <w:rsid w:val="007E6310"/>
    <w:rsid w:val="007F063F"/>
    <w:rsid w:val="007F34EC"/>
    <w:rsid w:val="007F3FE7"/>
    <w:rsid w:val="007F4967"/>
    <w:rsid w:val="007F4FAE"/>
    <w:rsid w:val="007F73D9"/>
    <w:rsid w:val="007F76A1"/>
    <w:rsid w:val="007F7A95"/>
    <w:rsid w:val="00802C0B"/>
    <w:rsid w:val="00803828"/>
    <w:rsid w:val="00806DFE"/>
    <w:rsid w:val="008079C8"/>
    <w:rsid w:val="00807F68"/>
    <w:rsid w:val="00810A21"/>
    <w:rsid w:val="008115F9"/>
    <w:rsid w:val="00812831"/>
    <w:rsid w:val="00814720"/>
    <w:rsid w:val="008215CC"/>
    <w:rsid w:val="00822E62"/>
    <w:rsid w:val="00822F5A"/>
    <w:rsid w:val="00823294"/>
    <w:rsid w:val="00823981"/>
    <w:rsid w:val="00824ACE"/>
    <w:rsid w:val="00824F4A"/>
    <w:rsid w:val="00824F55"/>
    <w:rsid w:val="00825EA0"/>
    <w:rsid w:val="00826C7F"/>
    <w:rsid w:val="008344A7"/>
    <w:rsid w:val="00836340"/>
    <w:rsid w:val="008375EC"/>
    <w:rsid w:val="008409B8"/>
    <w:rsid w:val="00840E8D"/>
    <w:rsid w:val="00842B4E"/>
    <w:rsid w:val="00843673"/>
    <w:rsid w:val="00843A40"/>
    <w:rsid w:val="008454AD"/>
    <w:rsid w:val="00845544"/>
    <w:rsid w:val="00851265"/>
    <w:rsid w:val="00852689"/>
    <w:rsid w:val="00854866"/>
    <w:rsid w:val="00855CCF"/>
    <w:rsid w:val="0085612C"/>
    <w:rsid w:val="008573A3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92186"/>
    <w:rsid w:val="00896C0F"/>
    <w:rsid w:val="008A0763"/>
    <w:rsid w:val="008A0DA6"/>
    <w:rsid w:val="008A10C0"/>
    <w:rsid w:val="008A1345"/>
    <w:rsid w:val="008A27B1"/>
    <w:rsid w:val="008A2FC0"/>
    <w:rsid w:val="008A3DB7"/>
    <w:rsid w:val="008A4096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21F2"/>
    <w:rsid w:val="008F2E6F"/>
    <w:rsid w:val="008F4128"/>
    <w:rsid w:val="008F4EC6"/>
    <w:rsid w:val="00901EC6"/>
    <w:rsid w:val="009023E2"/>
    <w:rsid w:val="00902957"/>
    <w:rsid w:val="00902A02"/>
    <w:rsid w:val="0090420C"/>
    <w:rsid w:val="0090440F"/>
    <w:rsid w:val="009062BC"/>
    <w:rsid w:val="0091081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5754"/>
    <w:rsid w:val="009660DD"/>
    <w:rsid w:val="00966BB2"/>
    <w:rsid w:val="00975A92"/>
    <w:rsid w:val="009812C2"/>
    <w:rsid w:val="009829D9"/>
    <w:rsid w:val="00983423"/>
    <w:rsid w:val="00983D10"/>
    <w:rsid w:val="00983D87"/>
    <w:rsid w:val="0098603A"/>
    <w:rsid w:val="00987858"/>
    <w:rsid w:val="00990C28"/>
    <w:rsid w:val="00992A0C"/>
    <w:rsid w:val="009952C7"/>
    <w:rsid w:val="009970AA"/>
    <w:rsid w:val="009A0530"/>
    <w:rsid w:val="009A0A84"/>
    <w:rsid w:val="009A0F6B"/>
    <w:rsid w:val="009A162C"/>
    <w:rsid w:val="009A3ED7"/>
    <w:rsid w:val="009A410D"/>
    <w:rsid w:val="009A4C9A"/>
    <w:rsid w:val="009A5616"/>
    <w:rsid w:val="009A63E0"/>
    <w:rsid w:val="009A7344"/>
    <w:rsid w:val="009B0D5D"/>
    <w:rsid w:val="009C0A20"/>
    <w:rsid w:val="009C1E9C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01C9"/>
    <w:rsid w:val="009E13F4"/>
    <w:rsid w:val="009E3C0C"/>
    <w:rsid w:val="009E3E1D"/>
    <w:rsid w:val="009E6B1D"/>
    <w:rsid w:val="009F15D1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5019"/>
    <w:rsid w:val="00A26072"/>
    <w:rsid w:val="00A266B8"/>
    <w:rsid w:val="00A301FA"/>
    <w:rsid w:val="00A30E35"/>
    <w:rsid w:val="00A3160B"/>
    <w:rsid w:val="00A330D6"/>
    <w:rsid w:val="00A33C75"/>
    <w:rsid w:val="00A36B36"/>
    <w:rsid w:val="00A3787E"/>
    <w:rsid w:val="00A4101C"/>
    <w:rsid w:val="00A410AC"/>
    <w:rsid w:val="00A431D6"/>
    <w:rsid w:val="00A453D2"/>
    <w:rsid w:val="00A45ED0"/>
    <w:rsid w:val="00A46A06"/>
    <w:rsid w:val="00A539C6"/>
    <w:rsid w:val="00A53AAD"/>
    <w:rsid w:val="00A578F5"/>
    <w:rsid w:val="00A6013A"/>
    <w:rsid w:val="00A62E79"/>
    <w:rsid w:val="00A67398"/>
    <w:rsid w:val="00A705F2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5F45"/>
    <w:rsid w:val="00A9653B"/>
    <w:rsid w:val="00A97F70"/>
    <w:rsid w:val="00AA4266"/>
    <w:rsid w:val="00AB2527"/>
    <w:rsid w:val="00AB3D1E"/>
    <w:rsid w:val="00AB59B7"/>
    <w:rsid w:val="00AB6AEB"/>
    <w:rsid w:val="00AC2D83"/>
    <w:rsid w:val="00AC4555"/>
    <w:rsid w:val="00AC4C9D"/>
    <w:rsid w:val="00AC5669"/>
    <w:rsid w:val="00AC6E08"/>
    <w:rsid w:val="00AC754C"/>
    <w:rsid w:val="00AC780F"/>
    <w:rsid w:val="00AD0B1A"/>
    <w:rsid w:val="00AD34D0"/>
    <w:rsid w:val="00AD3D26"/>
    <w:rsid w:val="00AD55FC"/>
    <w:rsid w:val="00AD6DC0"/>
    <w:rsid w:val="00AE02C5"/>
    <w:rsid w:val="00AE1DEB"/>
    <w:rsid w:val="00AE25F5"/>
    <w:rsid w:val="00AE267D"/>
    <w:rsid w:val="00AE2CC2"/>
    <w:rsid w:val="00AE3179"/>
    <w:rsid w:val="00AE497F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4B09"/>
    <w:rsid w:val="00B2584C"/>
    <w:rsid w:val="00B2594C"/>
    <w:rsid w:val="00B2696B"/>
    <w:rsid w:val="00B26FE4"/>
    <w:rsid w:val="00B31AA4"/>
    <w:rsid w:val="00B325D8"/>
    <w:rsid w:val="00B333E3"/>
    <w:rsid w:val="00B3383A"/>
    <w:rsid w:val="00B36246"/>
    <w:rsid w:val="00B4095C"/>
    <w:rsid w:val="00B413B5"/>
    <w:rsid w:val="00B43003"/>
    <w:rsid w:val="00B47146"/>
    <w:rsid w:val="00B510F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2A37"/>
    <w:rsid w:val="00B736C3"/>
    <w:rsid w:val="00B736EB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97FCF"/>
    <w:rsid w:val="00BA1A68"/>
    <w:rsid w:val="00BA1A8D"/>
    <w:rsid w:val="00BA2601"/>
    <w:rsid w:val="00BA2AA3"/>
    <w:rsid w:val="00BA3337"/>
    <w:rsid w:val="00BA3F0E"/>
    <w:rsid w:val="00BA4BBD"/>
    <w:rsid w:val="00BA5C7E"/>
    <w:rsid w:val="00BB086C"/>
    <w:rsid w:val="00BB19B8"/>
    <w:rsid w:val="00BB4D0E"/>
    <w:rsid w:val="00BB7015"/>
    <w:rsid w:val="00BC077D"/>
    <w:rsid w:val="00BC4A55"/>
    <w:rsid w:val="00BC619A"/>
    <w:rsid w:val="00BD1112"/>
    <w:rsid w:val="00BD1B85"/>
    <w:rsid w:val="00BD2D8F"/>
    <w:rsid w:val="00BD4CA7"/>
    <w:rsid w:val="00BD7949"/>
    <w:rsid w:val="00BE087A"/>
    <w:rsid w:val="00BE0A7B"/>
    <w:rsid w:val="00BE28EE"/>
    <w:rsid w:val="00BE38A8"/>
    <w:rsid w:val="00BE7335"/>
    <w:rsid w:val="00BF15F1"/>
    <w:rsid w:val="00BF1BAE"/>
    <w:rsid w:val="00BF2F81"/>
    <w:rsid w:val="00BF3244"/>
    <w:rsid w:val="00BF353D"/>
    <w:rsid w:val="00BF6BF1"/>
    <w:rsid w:val="00BF78FD"/>
    <w:rsid w:val="00C0030A"/>
    <w:rsid w:val="00C015A6"/>
    <w:rsid w:val="00C0164D"/>
    <w:rsid w:val="00C02FE9"/>
    <w:rsid w:val="00C10042"/>
    <w:rsid w:val="00C10C91"/>
    <w:rsid w:val="00C12374"/>
    <w:rsid w:val="00C12D87"/>
    <w:rsid w:val="00C14458"/>
    <w:rsid w:val="00C153BB"/>
    <w:rsid w:val="00C22F62"/>
    <w:rsid w:val="00C24130"/>
    <w:rsid w:val="00C244CC"/>
    <w:rsid w:val="00C244E8"/>
    <w:rsid w:val="00C25FC1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348A"/>
    <w:rsid w:val="00C451BB"/>
    <w:rsid w:val="00C453A5"/>
    <w:rsid w:val="00C51E6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7CA"/>
    <w:rsid w:val="00C71DB7"/>
    <w:rsid w:val="00C734AB"/>
    <w:rsid w:val="00C74421"/>
    <w:rsid w:val="00C7601A"/>
    <w:rsid w:val="00C810D6"/>
    <w:rsid w:val="00C82F0B"/>
    <w:rsid w:val="00C82F8E"/>
    <w:rsid w:val="00C9266C"/>
    <w:rsid w:val="00C97C1D"/>
    <w:rsid w:val="00CA09A2"/>
    <w:rsid w:val="00CA152F"/>
    <w:rsid w:val="00CA345A"/>
    <w:rsid w:val="00CA4619"/>
    <w:rsid w:val="00CA653B"/>
    <w:rsid w:val="00CB49E0"/>
    <w:rsid w:val="00CB4D05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5C4D"/>
    <w:rsid w:val="00D16E6D"/>
    <w:rsid w:val="00D24228"/>
    <w:rsid w:val="00D25F02"/>
    <w:rsid w:val="00D30439"/>
    <w:rsid w:val="00D314DA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0CD0"/>
    <w:rsid w:val="00D4235E"/>
    <w:rsid w:val="00D43B7C"/>
    <w:rsid w:val="00D45251"/>
    <w:rsid w:val="00D45FA3"/>
    <w:rsid w:val="00D4687A"/>
    <w:rsid w:val="00D46968"/>
    <w:rsid w:val="00D5095F"/>
    <w:rsid w:val="00D51056"/>
    <w:rsid w:val="00D519B5"/>
    <w:rsid w:val="00D52D85"/>
    <w:rsid w:val="00D53879"/>
    <w:rsid w:val="00D5491A"/>
    <w:rsid w:val="00D56446"/>
    <w:rsid w:val="00D56AE8"/>
    <w:rsid w:val="00D60809"/>
    <w:rsid w:val="00D61007"/>
    <w:rsid w:val="00D6108E"/>
    <w:rsid w:val="00D61235"/>
    <w:rsid w:val="00D613E7"/>
    <w:rsid w:val="00D62C30"/>
    <w:rsid w:val="00D62E51"/>
    <w:rsid w:val="00D62FF6"/>
    <w:rsid w:val="00D64008"/>
    <w:rsid w:val="00D66336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23C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6540"/>
    <w:rsid w:val="00DA0259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50A"/>
    <w:rsid w:val="00DB6B37"/>
    <w:rsid w:val="00DB7F36"/>
    <w:rsid w:val="00DC067B"/>
    <w:rsid w:val="00DC08B6"/>
    <w:rsid w:val="00DC2739"/>
    <w:rsid w:val="00DC3754"/>
    <w:rsid w:val="00DC4504"/>
    <w:rsid w:val="00DC6FCE"/>
    <w:rsid w:val="00DD0167"/>
    <w:rsid w:val="00DD2EAB"/>
    <w:rsid w:val="00DD3005"/>
    <w:rsid w:val="00DD3AAC"/>
    <w:rsid w:val="00DD42DA"/>
    <w:rsid w:val="00DE00D0"/>
    <w:rsid w:val="00DE0673"/>
    <w:rsid w:val="00DE5733"/>
    <w:rsid w:val="00DE67E4"/>
    <w:rsid w:val="00DE75D3"/>
    <w:rsid w:val="00DE7EFD"/>
    <w:rsid w:val="00DF01CD"/>
    <w:rsid w:val="00DF04D6"/>
    <w:rsid w:val="00DF14A5"/>
    <w:rsid w:val="00DF1AE3"/>
    <w:rsid w:val="00DF52F2"/>
    <w:rsid w:val="00DF5D0D"/>
    <w:rsid w:val="00DF68C8"/>
    <w:rsid w:val="00E00090"/>
    <w:rsid w:val="00E07273"/>
    <w:rsid w:val="00E110B9"/>
    <w:rsid w:val="00E11444"/>
    <w:rsid w:val="00E132F5"/>
    <w:rsid w:val="00E14870"/>
    <w:rsid w:val="00E153C8"/>
    <w:rsid w:val="00E15518"/>
    <w:rsid w:val="00E176CD"/>
    <w:rsid w:val="00E21C70"/>
    <w:rsid w:val="00E2384B"/>
    <w:rsid w:val="00E23985"/>
    <w:rsid w:val="00E23DFE"/>
    <w:rsid w:val="00E23EF5"/>
    <w:rsid w:val="00E248EC"/>
    <w:rsid w:val="00E274B5"/>
    <w:rsid w:val="00E27D50"/>
    <w:rsid w:val="00E306A1"/>
    <w:rsid w:val="00E306CF"/>
    <w:rsid w:val="00E315F1"/>
    <w:rsid w:val="00E31776"/>
    <w:rsid w:val="00E333F5"/>
    <w:rsid w:val="00E34A9F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468E4"/>
    <w:rsid w:val="00E51A55"/>
    <w:rsid w:val="00E53AF5"/>
    <w:rsid w:val="00E55C88"/>
    <w:rsid w:val="00E5600C"/>
    <w:rsid w:val="00E6178E"/>
    <w:rsid w:val="00E61DB6"/>
    <w:rsid w:val="00E6447A"/>
    <w:rsid w:val="00E70BF5"/>
    <w:rsid w:val="00E7262A"/>
    <w:rsid w:val="00E73219"/>
    <w:rsid w:val="00E73A59"/>
    <w:rsid w:val="00E73DDD"/>
    <w:rsid w:val="00E75634"/>
    <w:rsid w:val="00E76BC2"/>
    <w:rsid w:val="00E77842"/>
    <w:rsid w:val="00E80EE3"/>
    <w:rsid w:val="00E81CE2"/>
    <w:rsid w:val="00E83430"/>
    <w:rsid w:val="00E83F5C"/>
    <w:rsid w:val="00E84110"/>
    <w:rsid w:val="00E85655"/>
    <w:rsid w:val="00E8697B"/>
    <w:rsid w:val="00E8783D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1E9"/>
    <w:rsid w:val="00EB67D2"/>
    <w:rsid w:val="00EB6A66"/>
    <w:rsid w:val="00EB6F6F"/>
    <w:rsid w:val="00EC1621"/>
    <w:rsid w:val="00EC29D3"/>
    <w:rsid w:val="00EC4352"/>
    <w:rsid w:val="00EC538A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122"/>
    <w:rsid w:val="00EF2963"/>
    <w:rsid w:val="00EF39FF"/>
    <w:rsid w:val="00F0084C"/>
    <w:rsid w:val="00F042DF"/>
    <w:rsid w:val="00F05931"/>
    <w:rsid w:val="00F05BE3"/>
    <w:rsid w:val="00F05C67"/>
    <w:rsid w:val="00F11020"/>
    <w:rsid w:val="00F122E4"/>
    <w:rsid w:val="00F1323B"/>
    <w:rsid w:val="00F1365D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5B31"/>
    <w:rsid w:val="00F37CEB"/>
    <w:rsid w:val="00F4062B"/>
    <w:rsid w:val="00F4067B"/>
    <w:rsid w:val="00F41D8C"/>
    <w:rsid w:val="00F41E2A"/>
    <w:rsid w:val="00F45126"/>
    <w:rsid w:val="00F455E4"/>
    <w:rsid w:val="00F45687"/>
    <w:rsid w:val="00F46165"/>
    <w:rsid w:val="00F46980"/>
    <w:rsid w:val="00F53E1F"/>
    <w:rsid w:val="00F54288"/>
    <w:rsid w:val="00F55344"/>
    <w:rsid w:val="00F55409"/>
    <w:rsid w:val="00F56DB9"/>
    <w:rsid w:val="00F60FDC"/>
    <w:rsid w:val="00F61023"/>
    <w:rsid w:val="00F6150A"/>
    <w:rsid w:val="00F617D4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91C5E"/>
    <w:rsid w:val="00F920EB"/>
    <w:rsid w:val="00F92BD6"/>
    <w:rsid w:val="00F97894"/>
    <w:rsid w:val="00FA12D9"/>
    <w:rsid w:val="00FA1C7E"/>
    <w:rsid w:val="00FA40F8"/>
    <w:rsid w:val="00FA6792"/>
    <w:rsid w:val="00FA7B07"/>
    <w:rsid w:val="00FB1331"/>
    <w:rsid w:val="00FB2E1F"/>
    <w:rsid w:val="00FB3EA3"/>
    <w:rsid w:val="00FB694E"/>
    <w:rsid w:val="00FC51CC"/>
    <w:rsid w:val="00FC5C26"/>
    <w:rsid w:val="00FD0A80"/>
    <w:rsid w:val="00FD24DC"/>
    <w:rsid w:val="00FD2552"/>
    <w:rsid w:val="00FD27EC"/>
    <w:rsid w:val="00FD77B3"/>
    <w:rsid w:val="00FE227B"/>
    <w:rsid w:val="00FE2DA5"/>
    <w:rsid w:val="00FE39AD"/>
    <w:rsid w:val="00FE3D47"/>
    <w:rsid w:val="00FE4CFE"/>
    <w:rsid w:val="00FE67D9"/>
    <w:rsid w:val="00FF1B19"/>
    <w:rsid w:val="00FF27A4"/>
    <w:rsid w:val="00FF2A5D"/>
    <w:rsid w:val="00FF4295"/>
    <w:rsid w:val="00FF5FDB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0E098F"/>
  <w15:chartTrackingRefBased/>
  <w15:docId w15:val="{A92A42F1-0F9E-4EB4-BCE9-399A2A9A2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semiHidden="1" w:unhideWhenUsed="1" w:qFormat="1"/>
    <w:lsdException w:name="annotation reference" w:uiPriority="99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68E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ormalny tekst,Akapit z listą3,Obiekt,BulletC,Akapit z listą31,NOWY,Akapit z listą32,List Paragraph,CW_Lista,Numerowanie,Akapit z listą BS,sw tekst,Kolorowa lista — akcent 11,Nagłowek 3,L1,Preambuła,Dot pt,F5 List Paragraph,Recommendation"/>
    <w:basedOn w:val="Normalny"/>
    <w:link w:val="AkapitzlistZnak"/>
    <w:uiPriority w:val="99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Numerowanie Znak,Akapit z listą BS Znak,sw tekst Znak,Nagłowek 3 Znak,L1 Znak"/>
    <w:link w:val="Akapitzlist"/>
    <w:uiPriority w:val="99"/>
    <w:qFormat/>
    <w:locked/>
    <w:rsid w:val="002F0194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83D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713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Agnieszka Rutkowska-Komornik</cp:lastModifiedBy>
  <cp:revision>26</cp:revision>
  <cp:lastPrinted>2013-04-03T06:33:00Z</cp:lastPrinted>
  <dcterms:created xsi:type="dcterms:W3CDTF">2023-09-17T18:08:00Z</dcterms:created>
  <dcterms:modified xsi:type="dcterms:W3CDTF">2023-09-19T10:55:00Z</dcterms:modified>
</cp:coreProperties>
</file>